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66B8B" w14:textId="7C59AC90" w:rsidR="00966C1E" w:rsidRDefault="00966C1E" w:rsidP="007166CE">
      <w:pPr>
        <w:pStyle w:val="berschrift1"/>
      </w:pPr>
      <w:r>
        <w:rPr>
          <w:noProof/>
        </w:rPr>
        <w:drawing>
          <wp:inline distT="0" distB="0" distL="0" distR="0" wp14:anchorId="173DFB50" wp14:editId="2A9E38B0">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C9D872D" w14:textId="4F6C5DC7" w:rsidR="007166CE" w:rsidRDefault="007166CE" w:rsidP="007166CE">
      <w:pPr>
        <w:pStyle w:val="berschrift1"/>
      </w:pPr>
      <w:r>
        <w:br w:type="page"/>
      </w:r>
      <w:r>
        <w:lastRenderedPageBreak/>
        <w:t>Vorwort</w:t>
      </w:r>
    </w:p>
    <w:p w14:paraId="62577C39"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51457D5C"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71E7066A" w14:textId="77777777" w:rsidR="007166CE" w:rsidRDefault="007166CE" w:rsidP="007166CE">
      <w:r>
        <w:t>Euch allen wünsche ich Gottes reichen Segen und dass Ihr für Euch interessante Texte hier findet. Für Anregungen bin ich immer dankbar.</w:t>
      </w:r>
    </w:p>
    <w:p w14:paraId="46EE0219" w14:textId="77777777" w:rsidR="007166CE" w:rsidRDefault="007166CE" w:rsidP="007166CE">
      <w:r>
        <w:t>Gruß &amp; Segen,</w:t>
      </w:r>
    </w:p>
    <w:p w14:paraId="33D36102" w14:textId="77777777" w:rsidR="007166CE" w:rsidRDefault="007166CE" w:rsidP="007166CE">
      <w:r>
        <w:t>Andreas</w:t>
      </w:r>
    </w:p>
    <w:p w14:paraId="4F3D611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0C2A79F" w14:textId="25D59538" w:rsidR="00BD71A4" w:rsidRDefault="003F126C">
      <w:pPr>
        <w:spacing w:after="0" w:line="240" w:lineRule="auto"/>
      </w:pPr>
      <w:r>
        <w:rPr>
          <w:noProof/>
        </w:rPr>
        <w:drawing>
          <wp:inline distT="0" distB="0" distL="0" distR="0" wp14:anchorId="0DCA3E25" wp14:editId="2EC4A619">
            <wp:extent cx="5133975" cy="8172450"/>
            <wp:effectExtent l="0" t="0" r="9525" b="0"/>
            <wp:docPr id="1" name="Grafik 1" descr="Ein Bild, das Text, B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Buch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133975" cy="8172450"/>
                    </a:xfrm>
                    <a:prstGeom prst="rect">
                      <a:avLst/>
                    </a:prstGeom>
                  </pic:spPr>
                </pic:pic>
              </a:graphicData>
            </a:graphic>
          </wp:inline>
        </w:drawing>
      </w:r>
    </w:p>
    <w:p w14:paraId="46A52054" w14:textId="77777777" w:rsidR="00BD71A4" w:rsidRDefault="00BD71A4">
      <w:pPr>
        <w:spacing w:after="0" w:line="240" w:lineRule="auto"/>
        <w:rPr>
          <w:rFonts w:eastAsia="Times New Roman"/>
          <w:b/>
          <w:bCs/>
          <w:color w:val="000000"/>
          <w:kern w:val="36"/>
          <w:sz w:val="36"/>
          <w:szCs w:val="48"/>
          <w:lang w:eastAsia="de-DE"/>
        </w:rPr>
      </w:pPr>
      <w:r>
        <w:br w:type="page"/>
      </w:r>
    </w:p>
    <w:p w14:paraId="403EED70" w14:textId="77777777" w:rsidR="003F126C" w:rsidRDefault="003F126C" w:rsidP="003F126C">
      <w:pPr>
        <w:pStyle w:val="berschrift1"/>
        <w:rPr>
          <w:sz w:val="48"/>
        </w:rPr>
      </w:pPr>
      <w:proofErr w:type="spellStart"/>
      <w:r>
        <w:t>Draconites</w:t>
      </w:r>
      <w:proofErr w:type="spellEnd"/>
      <w:r>
        <w:t xml:space="preserve">, Johannes - Vom zarten Reiß des hohen </w:t>
      </w:r>
      <w:proofErr w:type="spellStart"/>
      <w:r>
        <w:t>Cederbawms</w:t>
      </w:r>
      <w:proofErr w:type="spellEnd"/>
      <w:r>
        <w:t xml:space="preserve">: </w:t>
      </w:r>
      <w:proofErr w:type="spellStart"/>
      <w:r>
        <w:t>IESU</w:t>
      </w:r>
      <w:proofErr w:type="spellEnd"/>
      <w:r>
        <w:t xml:space="preserve"> CHRISTO.</w:t>
      </w:r>
    </w:p>
    <w:p w14:paraId="4927C21C" w14:textId="77777777" w:rsidR="003F126C" w:rsidRDefault="003F126C" w:rsidP="003F126C">
      <w:pPr>
        <w:pStyle w:val="StandardWeb"/>
      </w:pPr>
      <w:r>
        <w:rPr>
          <w:rStyle w:val="Fett"/>
          <w:rFonts w:eastAsiaTheme="majorEastAsia"/>
        </w:rPr>
        <w:t xml:space="preserve">DOCTOR IOANNES </w:t>
      </w:r>
      <w:proofErr w:type="spellStart"/>
      <w:r>
        <w:rPr>
          <w:rStyle w:val="Fett"/>
          <w:rFonts w:eastAsiaTheme="majorEastAsia"/>
        </w:rPr>
        <w:t>DRACONITES</w:t>
      </w:r>
      <w:proofErr w:type="spellEnd"/>
      <w:r>
        <w:rPr>
          <w:rStyle w:val="Fett"/>
          <w:rFonts w:eastAsiaTheme="majorEastAsia"/>
        </w:rPr>
        <w:t>.</w:t>
      </w:r>
      <w:r>
        <w:t xml:space="preserve"> </w:t>
      </w:r>
    </w:p>
    <w:p w14:paraId="154E9453" w14:textId="77777777" w:rsidR="003F126C" w:rsidRDefault="003F126C" w:rsidP="003F126C">
      <w:pPr>
        <w:pStyle w:val="StandardWeb"/>
      </w:pPr>
      <w:proofErr w:type="spellStart"/>
      <w:r>
        <w:t>Hesek</w:t>
      </w:r>
      <w:proofErr w:type="spellEnd"/>
      <w:r>
        <w:t>. XVII.</w:t>
      </w:r>
      <w:r>
        <w:br/>
      </w:r>
      <w:r>
        <w:rPr>
          <w:rStyle w:val="Fett"/>
          <w:rFonts w:eastAsiaTheme="majorEastAsia"/>
        </w:rPr>
        <w:t xml:space="preserve">So spricht der Herr Herr: Ich </w:t>
      </w:r>
      <w:proofErr w:type="spellStart"/>
      <w:r>
        <w:rPr>
          <w:rStyle w:val="Fett"/>
          <w:rFonts w:eastAsiaTheme="majorEastAsia"/>
        </w:rPr>
        <w:t>wil</w:t>
      </w:r>
      <w:proofErr w:type="spellEnd"/>
      <w:r>
        <w:rPr>
          <w:rStyle w:val="Fett"/>
          <w:rFonts w:eastAsiaTheme="majorEastAsia"/>
        </w:rPr>
        <w:t xml:space="preserve"> von dem </w:t>
      </w:r>
      <w:proofErr w:type="spellStart"/>
      <w:r>
        <w:rPr>
          <w:rStyle w:val="Fett"/>
          <w:rFonts w:eastAsiaTheme="majorEastAsia"/>
        </w:rPr>
        <w:t>Wipffel</w:t>
      </w:r>
      <w:proofErr w:type="spellEnd"/>
      <w:r>
        <w:rPr>
          <w:rStyle w:val="Fett"/>
          <w:rFonts w:eastAsiaTheme="majorEastAsia"/>
        </w:rPr>
        <w:t xml:space="preserve"> des hohen </w:t>
      </w:r>
      <w:proofErr w:type="spellStart"/>
      <w:r>
        <w:rPr>
          <w:rStyle w:val="Fett"/>
          <w:rFonts w:eastAsiaTheme="majorEastAsia"/>
        </w:rPr>
        <w:t>Cederbawms</w:t>
      </w:r>
      <w:proofErr w:type="spellEnd"/>
      <w:r>
        <w:rPr>
          <w:rStyle w:val="Fett"/>
          <w:rFonts w:eastAsiaTheme="majorEastAsia"/>
        </w:rPr>
        <w:t xml:space="preserve"> nehmen und oben von seinen zweigen ein zartes Reis brechen.</w:t>
      </w:r>
      <w:r>
        <w:t xml:space="preserve"> </w:t>
      </w:r>
    </w:p>
    <w:p w14:paraId="029CFA11" w14:textId="77777777" w:rsidR="003F126C" w:rsidRDefault="003F126C" w:rsidP="003F126C">
      <w:pPr>
        <w:pStyle w:val="StandardWeb"/>
      </w:pPr>
      <w:proofErr w:type="spellStart"/>
      <w:r>
        <w:t>M.D.LI</w:t>
      </w:r>
      <w:proofErr w:type="spellEnd"/>
      <w:r>
        <w:t xml:space="preserve">. </w:t>
      </w:r>
    </w:p>
    <w:p w14:paraId="5B31FD58" w14:textId="77777777" w:rsidR="003F126C" w:rsidRDefault="003F126C" w:rsidP="003F126C">
      <w:pPr>
        <w:pStyle w:val="StandardWeb"/>
      </w:pPr>
      <w:proofErr w:type="spellStart"/>
      <w:r>
        <w:t>Hesek</w:t>
      </w:r>
      <w:proofErr w:type="spellEnd"/>
      <w:r>
        <w:t>. 17.</w:t>
      </w:r>
      <w:r>
        <w:br/>
      </w:r>
      <w:r>
        <w:rPr>
          <w:rStyle w:val="Fett"/>
          <w:rFonts w:eastAsiaTheme="majorEastAsia"/>
        </w:rPr>
        <w:t xml:space="preserve">Unter dem </w:t>
      </w:r>
      <w:proofErr w:type="spellStart"/>
      <w:r>
        <w:rPr>
          <w:rStyle w:val="Fett"/>
          <w:rFonts w:eastAsiaTheme="majorEastAsia"/>
        </w:rPr>
        <w:t>herlichen</w:t>
      </w:r>
      <w:proofErr w:type="spellEnd"/>
      <w:r>
        <w:rPr>
          <w:rStyle w:val="Fett"/>
          <w:rFonts w:eastAsiaTheme="majorEastAsia"/>
        </w:rPr>
        <w:t xml:space="preserve"> </w:t>
      </w:r>
      <w:proofErr w:type="spellStart"/>
      <w:r>
        <w:rPr>
          <w:rStyle w:val="Fett"/>
          <w:rFonts w:eastAsiaTheme="majorEastAsia"/>
        </w:rPr>
        <w:t>Cederbawm</w:t>
      </w:r>
      <w:proofErr w:type="spellEnd"/>
      <w:r>
        <w:rPr>
          <w:rStyle w:val="Fett"/>
          <w:rFonts w:eastAsiaTheme="majorEastAsia"/>
        </w:rPr>
        <w:t xml:space="preserve"> werden allerlei </w:t>
      </w:r>
      <w:proofErr w:type="spellStart"/>
      <w:r>
        <w:rPr>
          <w:rStyle w:val="Fett"/>
          <w:rFonts w:eastAsiaTheme="majorEastAsia"/>
        </w:rPr>
        <w:t>vogel</w:t>
      </w:r>
      <w:proofErr w:type="spellEnd"/>
      <w:r>
        <w:rPr>
          <w:rStyle w:val="Fett"/>
          <w:rFonts w:eastAsiaTheme="majorEastAsia"/>
        </w:rPr>
        <w:t xml:space="preserve"> </w:t>
      </w:r>
      <w:proofErr w:type="spellStart"/>
      <w:r>
        <w:rPr>
          <w:rStyle w:val="Fett"/>
          <w:rFonts w:eastAsiaTheme="majorEastAsia"/>
        </w:rPr>
        <w:t>wonen</w:t>
      </w:r>
      <w:proofErr w:type="spellEnd"/>
      <w:r>
        <w:rPr>
          <w:rStyle w:val="Fett"/>
          <w:rFonts w:eastAsiaTheme="majorEastAsia"/>
        </w:rPr>
        <w:t>.</w:t>
      </w:r>
      <w:r>
        <w:t xml:space="preserve"> </w:t>
      </w:r>
    </w:p>
    <w:p w14:paraId="27D10864" w14:textId="77777777" w:rsidR="003F126C" w:rsidRDefault="003F126C" w:rsidP="003F126C">
      <w:pPr>
        <w:pStyle w:val="StandardWeb"/>
      </w:pPr>
      <w:proofErr w:type="spellStart"/>
      <w:r>
        <w:t>Hesek</w:t>
      </w:r>
      <w:proofErr w:type="spellEnd"/>
      <w:r>
        <w:t>. 17.</w:t>
      </w:r>
      <w:r>
        <w:br/>
      </w:r>
      <w:r>
        <w:rPr>
          <w:rStyle w:val="Fett"/>
          <w:rFonts w:eastAsiaTheme="majorEastAsia"/>
        </w:rPr>
        <w:t>Ich der Herr rede und thue es auch.</w:t>
      </w:r>
      <w:r>
        <w:t xml:space="preserve"> </w:t>
      </w:r>
    </w:p>
    <w:p w14:paraId="193BB2A2" w14:textId="77777777" w:rsidR="003F126C" w:rsidRDefault="003F126C" w:rsidP="003F126C">
      <w:pPr>
        <w:pStyle w:val="StandardWeb"/>
      </w:pPr>
      <w:r>
        <w:rPr>
          <w:rStyle w:val="Fett"/>
          <w:rFonts w:eastAsiaTheme="majorEastAsia"/>
        </w:rPr>
        <w:t xml:space="preserve">Den </w:t>
      </w:r>
      <w:proofErr w:type="spellStart"/>
      <w:r>
        <w:rPr>
          <w:rStyle w:val="Fett"/>
          <w:rFonts w:eastAsiaTheme="majorEastAsia"/>
        </w:rPr>
        <w:t>Erbarn</w:t>
      </w:r>
      <w:proofErr w:type="spellEnd"/>
      <w:r>
        <w:rPr>
          <w:rStyle w:val="Fett"/>
          <w:rFonts w:eastAsiaTheme="majorEastAsia"/>
        </w:rPr>
        <w:t xml:space="preserve"> und Weisen Arnold und Augustin von Beine: </w:t>
      </w:r>
      <w:proofErr w:type="spellStart"/>
      <w:r>
        <w:rPr>
          <w:rStyle w:val="Fett"/>
          <w:rFonts w:eastAsiaTheme="majorEastAsia"/>
        </w:rPr>
        <w:t>Frid</w:t>
      </w:r>
      <w:proofErr w:type="spellEnd"/>
      <w:r>
        <w:rPr>
          <w:rStyle w:val="Fett"/>
          <w:rFonts w:eastAsiaTheme="majorEastAsia"/>
        </w:rPr>
        <w:t xml:space="preserve"> durch CHRISTUM.</w:t>
      </w:r>
      <w:r>
        <w:t xml:space="preserve"> </w:t>
      </w:r>
    </w:p>
    <w:p w14:paraId="22409D36" w14:textId="77777777" w:rsidR="003F126C" w:rsidRDefault="003F126C" w:rsidP="003F126C">
      <w:pPr>
        <w:pStyle w:val="StandardWeb"/>
      </w:pPr>
      <w:r>
        <w:t xml:space="preserve">Nach </w:t>
      </w:r>
      <w:proofErr w:type="spellStart"/>
      <w:r>
        <w:t>disem</w:t>
      </w:r>
      <w:proofErr w:type="spellEnd"/>
      <w:r>
        <w:t xml:space="preserve"> </w:t>
      </w:r>
      <w:proofErr w:type="spellStart"/>
      <w:r>
        <w:t>endlen</w:t>
      </w:r>
      <w:proofErr w:type="spellEnd"/>
      <w:r>
        <w:t xml:space="preserve"> Spruch Jesu </w:t>
      </w:r>
      <w:proofErr w:type="spellStart"/>
      <w:r>
        <w:t>Syrach</w:t>
      </w:r>
      <w:proofErr w:type="spellEnd"/>
      <w:r>
        <w:t xml:space="preserve">: Hesekiel weissaget wider die feinde / und </w:t>
      </w:r>
      <w:proofErr w:type="spellStart"/>
      <w:r>
        <w:t>verkuendiget</w:t>
      </w:r>
      <w:proofErr w:type="spellEnd"/>
      <w:r>
        <w:t xml:space="preserve"> </w:t>
      </w:r>
      <w:proofErr w:type="spellStart"/>
      <w:r>
        <w:t>trost</w:t>
      </w:r>
      <w:proofErr w:type="spellEnd"/>
      <w:r>
        <w:t xml:space="preserve"> </w:t>
      </w:r>
      <w:proofErr w:type="spellStart"/>
      <w:r>
        <w:t>dene</w:t>
      </w:r>
      <w:proofErr w:type="spellEnd"/>
      <w:r>
        <w:t xml:space="preserve"> die recht thun: hab ich </w:t>
      </w:r>
      <w:proofErr w:type="spellStart"/>
      <w:r>
        <w:t>dis</w:t>
      </w:r>
      <w:proofErr w:type="spellEnd"/>
      <w:r>
        <w:t xml:space="preserve"> Capitel in zweie </w:t>
      </w:r>
      <w:proofErr w:type="spellStart"/>
      <w:r>
        <w:t>stuecke</w:t>
      </w:r>
      <w:proofErr w:type="spellEnd"/>
      <w:r>
        <w:t xml:space="preserve"> </w:t>
      </w:r>
      <w:proofErr w:type="spellStart"/>
      <w:r>
        <w:t>geteilet</w:t>
      </w:r>
      <w:proofErr w:type="spellEnd"/>
      <w:r>
        <w:t xml:space="preserve"> / und dieselben nach dem Gesetz und Evangelio </w:t>
      </w:r>
      <w:proofErr w:type="spellStart"/>
      <w:r>
        <w:t>darumb</w:t>
      </w:r>
      <w:proofErr w:type="spellEnd"/>
      <w:r>
        <w:t xml:space="preserve"> </w:t>
      </w:r>
      <w:proofErr w:type="spellStart"/>
      <w:r>
        <w:t>kuertzlich</w:t>
      </w:r>
      <w:proofErr w:type="spellEnd"/>
      <w:r>
        <w:t xml:space="preserve"> </w:t>
      </w:r>
      <w:proofErr w:type="spellStart"/>
      <w:r>
        <w:t>ausgeleget</w:t>
      </w:r>
      <w:proofErr w:type="spellEnd"/>
      <w:r>
        <w:t xml:space="preserve"> / das </w:t>
      </w:r>
      <w:proofErr w:type="spellStart"/>
      <w:r>
        <w:t>ir</w:t>
      </w:r>
      <w:proofErr w:type="spellEnd"/>
      <w:r>
        <w:t xml:space="preserve"> on mich die Propheten verstehet / und mein </w:t>
      </w:r>
      <w:proofErr w:type="spellStart"/>
      <w:r>
        <w:t>auslegung</w:t>
      </w:r>
      <w:proofErr w:type="spellEnd"/>
      <w:r>
        <w:t xml:space="preserve"> nur dazu dienet das sie den Leser in die </w:t>
      </w:r>
      <w:proofErr w:type="spellStart"/>
      <w:r>
        <w:t>Schrifft</w:t>
      </w:r>
      <w:proofErr w:type="spellEnd"/>
      <w:r>
        <w:t xml:space="preserve"> hinein und nicht </w:t>
      </w:r>
      <w:proofErr w:type="spellStart"/>
      <w:r>
        <w:t>eraus</w:t>
      </w:r>
      <w:proofErr w:type="spellEnd"/>
      <w:r>
        <w:t xml:space="preserve"> </w:t>
      </w:r>
      <w:proofErr w:type="spellStart"/>
      <w:r>
        <w:t>fuere</w:t>
      </w:r>
      <w:proofErr w:type="spellEnd"/>
      <w:r>
        <w:t xml:space="preserve">. </w:t>
      </w:r>
    </w:p>
    <w:p w14:paraId="23DBE87A" w14:textId="77777777" w:rsidR="003F126C" w:rsidRDefault="003F126C" w:rsidP="003F126C">
      <w:pPr>
        <w:pStyle w:val="StandardWeb"/>
      </w:pPr>
      <w:r>
        <w:t xml:space="preserve">Das erste </w:t>
      </w:r>
      <w:proofErr w:type="spellStart"/>
      <w:r>
        <w:t>Stuecke</w:t>
      </w:r>
      <w:proofErr w:type="spellEnd"/>
      <w:r>
        <w:t xml:space="preserve"> ist eine </w:t>
      </w:r>
      <w:proofErr w:type="spellStart"/>
      <w:r>
        <w:t>scharffe</w:t>
      </w:r>
      <w:proofErr w:type="spellEnd"/>
      <w:r>
        <w:t xml:space="preserve"> gesetzpredigt oder schrecklich Exempel </w:t>
      </w:r>
      <w:proofErr w:type="spellStart"/>
      <w:r>
        <w:t>Gottlichs</w:t>
      </w:r>
      <w:proofErr w:type="spellEnd"/>
      <w:r>
        <w:t xml:space="preserve"> </w:t>
      </w:r>
      <w:proofErr w:type="spellStart"/>
      <w:r>
        <w:t>zorns</w:t>
      </w:r>
      <w:proofErr w:type="spellEnd"/>
      <w:r>
        <w:t xml:space="preserve">: daraus alle die so </w:t>
      </w:r>
      <w:proofErr w:type="spellStart"/>
      <w:r>
        <w:t>verachtung</w:t>
      </w:r>
      <w:proofErr w:type="spellEnd"/>
      <w:r>
        <w:t xml:space="preserve"> halben des </w:t>
      </w:r>
      <w:proofErr w:type="spellStart"/>
      <w:r>
        <w:t>wortts</w:t>
      </w:r>
      <w:proofErr w:type="spellEnd"/>
      <w:r>
        <w:t xml:space="preserve"> von Tyrannen </w:t>
      </w:r>
      <w:proofErr w:type="spellStart"/>
      <w:r>
        <w:t>geplaget</w:t>
      </w:r>
      <w:proofErr w:type="spellEnd"/>
      <w:r>
        <w:t xml:space="preserve"> </w:t>
      </w:r>
      <w:proofErr w:type="spellStart"/>
      <w:r>
        <w:t>wreden</w:t>
      </w:r>
      <w:proofErr w:type="spellEnd"/>
      <w:r>
        <w:t xml:space="preserve"> lernen </w:t>
      </w:r>
      <w:proofErr w:type="spellStart"/>
      <w:r>
        <w:t>muegen</w:t>
      </w:r>
      <w:proofErr w:type="spellEnd"/>
      <w:r>
        <w:t xml:space="preserve"> / in der straffe sich bessern und on Gottes </w:t>
      </w:r>
      <w:proofErr w:type="spellStart"/>
      <w:r>
        <w:t>wortt</w:t>
      </w:r>
      <w:proofErr w:type="spellEnd"/>
      <w:r>
        <w:t xml:space="preserve"> nichts </w:t>
      </w:r>
      <w:proofErr w:type="spellStart"/>
      <w:r>
        <w:t>furnemen</w:t>
      </w:r>
      <w:proofErr w:type="spellEnd"/>
      <w:r>
        <w:t xml:space="preserve"> / sondern im </w:t>
      </w:r>
      <w:proofErr w:type="spellStart"/>
      <w:r>
        <w:t>namen</w:t>
      </w:r>
      <w:proofErr w:type="spellEnd"/>
      <w:r>
        <w:t xml:space="preserve"> CHRISTI Gott </w:t>
      </w:r>
      <w:proofErr w:type="spellStart"/>
      <w:r>
        <w:t>umb</w:t>
      </w:r>
      <w:proofErr w:type="spellEnd"/>
      <w:r>
        <w:t xml:space="preserve"> </w:t>
      </w:r>
      <w:proofErr w:type="spellStart"/>
      <w:r>
        <w:t>vergebung</w:t>
      </w:r>
      <w:proofErr w:type="spellEnd"/>
      <w:r>
        <w:t xml:space="preserve"> und </w:t>
      </w:r>
      <w:proofErr w:type="spellStart"/>
      <w:r>
        <w:t>erloesung</w:t>
      </w:r>
      <w:proofErr w:type="spellEnd"/>
      <w:r>
        <w:t xml:space="preserve"> </w:t>
      </w:r>
      <w:proofErr w:type="spellStart"/>
      <w:r>
        <w:t>anruffen</w:t>
      </w:r>
      <w:proofErr w:type="spellEnd"/>
      <w:r>
        <w:t xml:space="preserve"> / </w:t>
      </w:r>
      <w:proofErr w:type="spellStart"/>
      <w:r>
        <w:t>auffdas</w:t>
      </w:r>
      <w:proofErr w:type="spellEnd"/>
      <w:r>
        <w:t xml:space="preserve"> sie nicht in eine </w:t>
      </w:r>
      <w:proofErr w:type="spellStart"/>
      <w:r>
        <w:t>gottslesterung</w:t>
      </w:r>
      <w:proofErr w:type="spellEnd"/>
      <w:r>
        <w:t xml:space="preserve"> geraten die </w:t>
      </w:r>
      <w:proofErr w:type="spellStart"/>
      <w:r>
        <w:t>ubel</w:t>
      </w:r>
      <w:proofErr w:type="spellEnd"/>
      <w:r>
        <w:t xml:space="preserve"> </w:t>
      </w:r>
      <w:proofErr w:type="spellStart"/>
      <w:r>
        <w:t>erger</w:t>
      </w:r>
      <w:proofErr w:type="spellEnd"/>
      <w:r>
        <w:t xml:space="preserve"> machet. Gleich wie den </w:t>
      </w:r>
      <w:proofErr w:type="spellStart"/>
      <w:r>
        <w:t>verstoereten</w:t>
      </w:r>
      <w:proofErr w:type="spellEnd"/>
      <w:r>
        <w:t xml:space="preserve"> Juden </w:t>
      </w:r>
      <w:proofErr w:type="spellStart"/>
      <w:r>
        <w:t>geschach</w:t>
      </w:r>
      <w:proofErr w:type="spellEnd"/>
      <w:r>
        <w:t xml:space="preserve"> / oder Propheten Jeremia Hesekiel Daniel aller </w:t>
      </w:r>
      <w:proofErr w:type="spellStart"/>
      <w:r>
        <w:t>dere</w:t>
      </w:r>
      <w:proofErr w:type="spellEnd"/>
      <w:r>
        <w:t xml:space="preserve"> spotteten die sich </w:t>
      </w:r>
      <w:proofErr w:type="spellStart"/>
      <w:r>
        <w:t>auff</w:t>
      </w:r>
      <w:proofErr w:type="spellEnd"/>
      <w:r>
        <w:t xml:space="preserve"> Gottes </w:t>
      </w:r>
      <w:proofErr w:type="spellStart"/>
      <w:r>
        <w:t>wortt</w:t>
      </w:r>
      <w:proofErr w:type="spellEnd"/>
      <w:r>
        <w:t xml:space="preserve"> </w:t>
      </w:r>
      <w:proofErr w:type="spellStart"/>
      <w:r>
        <w:t>Jere</w:t>
      </w:r>
      <w:proofErr w:type="spellEnd"/>
      <w:r>
        <w:t xml:space="preserve">. 25. dem Babylonischen Adler ergeben hatten </w:t>
      </w:r>
      <w:proofErr w:type="spellStart"/>
      <w:r>
        <w:t>auff</w:t>
      </w:r>
      <w:proofErr w:type="spellEnd"/>
      <w:r>
        <w:t xml:space="preserve"> </w:t>
      </w:r>
      <w:proofErr w:type="spellStart"/>
      <w:r>
        <w:t>hoffnung</w:t>
      </w:r>
      <w:proofErr w:type="spellEnd"/>
      <w:r>
        <w:t xml:space="preserve"> der </w:t>
      </w:r>
      <w:proofErr w:type="spellStart"/>
      <w:r>
        <w:t>siebentzigierigen</w:t>
      </w:r>
      <w:proofErr w:type="spellEnd"/>
      <w:r>
        <w:t xml:space="preserve"> </w:t>
      </w:r>
      <w:proofErr w:type="spellStart"/>
      <w:r>
        <w:t>erloesung</w:t>
      </w:r>
      <w:proofErr w:type="spellEnd"/>
      <w:r>
        <w:t xml:space="preserve"> </w:t>
      </w:r>
      <w:proofErr w:type="spellStart"/>
      <w:r>
        <w:t>Jere</w:t>
      </w:r>
      <w:proofErr w:type="spellEnd"/>
      <w:r>
        <w:t xml:space="preserve">. 29. und </w:t>
      </w:r>
      <w:proofErr w:type="spellStart"/>
      <w:r>
        <w:t>lesterten</w:t>
      </w:r>
      <w:proofErr w:type="spellEnd"/>
      <w:r>
        <w:t xml:space="preserve"> Gott damit das sie nicht allein im elende sich nicht besserten / sondern auch vom Babylonischen Adler fielen und </w:t>
      </w:r>
      <w:proofErr w:type="spellStart"/>
      <w:r>
        <w:t>huelffe</w:t>
      </w:r>
      <w:proofErr w:type="spellEnd"/>
      <w:r>
        <w:t xml:space="preserve"> </w:t>
      </w:r>
      <w:proofErr w:type="spellStart"/>
      <w:r>
        <w:t>sucheten</w:t>
      </w:r>
      <w:proofErr w:type="spellEnd"/>
      <w:r>
        <w:t xml:space="preserve"> vom </w:t>
      </w:r>
      <w:proofErr w:type="spellStart"/>
      <w:r>
        <w:t>Aegyptischen</w:t>
      </w:r>
      <w:proofErr w:type="spellEnd"/>
      <w:r>
        <w:t xml:space="preserve"> Adler: welchen derhalben Hesekiel mit einem schrecklichen </w:t>
      </w:r>
      <w:proofErr w:type="spellStart"/>
      <w:r>
        <w:t>untergange</w:t>
      </w:r>
      <w:proofErr w:type="spellEnd"/>
      <w:r>
        <w:t xml:space="preserve"> </w:t>
      </w:r>
      <w:proofErr w:type="spellStart"/>
      <w:r>
        <w:t>drewet</w:t>
      </w:r>
      <w:proofErr w:type="spellEnd"/>
      <w:r>
        <w:t xml:space="preserve"> / zum Exempel </w:t>
      </w:r>
      <w:proofErr w:type="spellStart"/>
      <w:r>
        <w:t>Gottlichs</w:t>
      </w:r>
      <w:proofErr w:type="spellEnd"/>
      <w:r>
        <w:t xml:space="preserve"> </w:t>
      </w:r>
      <w:proofErr w:type="spellStart"/>
      <w:r>
        <w:t>zorns</w:t>
      </w:r>
      <w:proofErr w:type="spellEnd"/>
      <w:r>
        <w:t xml:space="preserve"> alle </w:t>
      </w:r>
      <w:proofErr w:type="spellStart"/>
      <w:r>
        <w:t>wolbetrachten</w:t>
      </w:r>
      <w:proofErr w:type="spellEnd"/>
      <w:r>
        <w:t xml:space="preserve">. Denn ists nicht schrecklich </w:t>
      </w:r>
      <w:proofErr w:type="spellStart"/>
      <w:r>
        <w:t>zulesen</w:t>
      </w:r>
      <w:proofErr w:type="spellEnd"/>
      <w:r>
        <w:t xml:space="preserve"> und </w:t>
      </w:r>
      <w:proofErr w:type="spellStart"/>
      <w:r>
        <w:t>hoeren</w:t>
      </w:r>
      <w:proofErr w:type="spellEnd"/>
      <w:r>
        <w:t xml:space="preserve"> / das Jerusalem und das </w:t>
      </w:r>
      <w:proofErr w:type="spellStart"/>
      <w:r>
        <w:t>Werdeland</w:t>
      </w:r>
      <w:proofErr w:type="spellEnd"/>
      <w:r>
        <w:t xml:space="preserve"> Gottes </w:t>
      </w:r>
      <w:proofErr w:type="spellStart"/>
      <w:r>
        <w:t>wortt</w:t>
      </w:r>
      <w:proofErr w:type="spellEnd"/>
      <w:r>
        <w:t xml:space="preserve"> so reichlich hatten als keine Stad und Land unter allen </w:t>
      </w:r>
      <w:proofErr w:type="spellStart"/>
      <w:r>
        <w:t>Himeln</w:t>
      </w:r>
      <w:proofErr w:type="spellEnd"/>
      <w:r>
        <w:t xml:space="preserve"> / und dennoch </w:t>
      </w:r>
      <w:proofErr w:type="spellStart"/>
      <w:r>
        <w:t>verachtung</w:t>
      </w:r>
      <w:proofErr w:type="spellEnd"/>
      <w:r>
        <w:t xml:space="preserve"> Gottes </w:t>
      </w:r>
      <w:proofErr w:type="spellStart"/>
      <w:r>
        <w:t>wortts</w:t>
      </w:r>
      <w:proofErr w:type="spellEnd"/>
      <w:r>
        <w:t xml:space="preserve"> halben dahin geraten das sie gefangen </w:t>
      </w:r>
      <w:proofErr w:type="spellStart"/>
      <w:r>
        <w:t>weggefuert</w:t>
      </w:r>
      <w:proofErr w:type="spellEnd"/>
      <w:r>
        <w:t xml:space="preserve"> leibeigen sein </w:t>
      </w:r>
      <w:proofErr w:type="spellStart"/>
      <w:r>
        <w:t>muesen</w:t>
      </w:r>
      <w:proofErr w:type="spellEnd"/>
      <w:r>
        <w:t xml:space="preserve"> in einer Stad und in einem lande / die Hesekiel nicht allein </w:t>
      </w:r>
      <w:proofErr w:type="spellStart"/>
      <w:r>
        <w:t>darumb</w:t>
      </w:r>
      <w:proofErr w:type="spellEnd"/>
      <w:r>
        <w:t xml:space="preserve"> eine </w:t>
      </w:r>
      <w:proofErr w:type="spellStart"/>
      <w:r>
        <w:t>Kauffstd</w:t>
      </w:r>
      <w:proofErr w:type="spellEnd"/>
      <w:r>
        <w:t xml:space="preserve"> und ein </w:t>
      </w:r>
      <w:proofErr w:type="spellStart"/>
      <w:r>
        <w:t>Kremerland</w:t>
      </w:r>
      <w:proofErr w:type="spellEnd"/>
      <w:r>
        <w:t xml:space="preserve"> nennet / das reiche </w:t>
      </w:r>
      <w:proofErr w:type="spellStart"/>
      <w:r>
        <w:t>kauff</w:t>
      </w:r>
      <w:proofErr w:type="spellEnd"/>
      <w:r>
        <w:t xml:space="preserve"> </w:t>
      </w:r>
      <w:proofErr w:type="spellStart"/>
      <w:r>
        <w:t>leut</w:t>
      </w:r>
      <w:proofErr w:type="spellEnd"/>
      <w:r>
        <w:t xml:space="preserve"> und </w:t>
      </w:r>
      <w:proofErr w:type="spellStart"/>
      <w:r>
        <w:t>geitzige</w:t>
      </w:r>
      <w:proofErr w:type="spellEnd"/>
      <w:r>
        <w:t xml:space="preserve"> </w:t>
      </w:r>
      <w:proofErr w:type="spellStart"/>
      <w:r>
        <w:t>kremer</w:t>
      </w:r>
      <w:proofErr w:type="spellEnd"/>
      <w:r>
        <w:t xml:space="preserve"> drinnen waren die nichts von Gotts </w:t>
      </w:r>
      <w:proofErr w:type="spellStart"/>
      <w:r>
        <w:t>wortt</w:t>
      </w:r>
      <w:proofErr w:type="spellEnd"/>
      <w:r>
        <w:t xml:space="preserve"> hielten und in </w:t>
      </w:r>
      <w:proofErr w:type="spellStart"/>
      <w:r>
        <w:t>iren</w:t>
      </w:r>
      <w:proofErr w:type="spellEnd"/>
      <w:r>
        <w:t xml:space="preserve"> </w:t>
      </w:r>
      <w:proofErr w:type="spellStart"/>
      <w:r>
        <w:t>hertzen</w:t>
      </w:r>
      <w:proofErr w:type="spellEnd"/>
      <w:r>
        <w:t xml:space="preserve"> mit </w:t>
      </w:r>
      <w:proofErr w:type="spellStart"/>
      <w:r>
        <w:t>geitz</w:t>
      </w:r>
      <w:proofErr w:type="spellEnd"/>
      <w:r>
        <w:t xml:space="preserve"> durch trieben tag und </w:t>
      </w:r>
      <w:proofErr w:type="spellStart"/>
      <w:r>
        <w:t>nacht</w:t>
      </w:r>
      <w:proofErr w:type="spellEnd"/>
      <w:r>
        <w:t xml:space="preserve"> </w:t>
      </w:r>
      <w:proofErr w:type="spellStart"/>
      <w:r>
        <w:t>auff</w:t>
      </w:r>
      <w:proofErr w:type="spellEnd"/>
      <w:r>
        <w:t xml:space="preserve"> nichts anders trachteten denn </w:t>
      </w:r>
      <w:proofErr w:type="spellStart"/>
      <w:r>
        <w:t>auff</w:t>
      </w:r>
      <w:proofErr w:type="spellEnd"/>
      <w:r>
        <w:t xml:space="preserve"> </w:t>
      </w:r>
      <w:proofErr w:type="spellStart"/>
      <w:r>
        <w:t>iren</w:t>
      </w:r>
      <w:proofErr w:type="spellEnd"/>
      <w:r>
        <w:t xml:space="preserve"> Gott Mammon / Sondern auch das er die </w:t>
      </w:r>
      <w:proofErr w:type="spellStart"/>
      <w:r>
        <w:t>fuernemist</w:t>
      </w:r>
      <w:proofErr w:type="spellEnd"/>
      <w:r>
        <w:t xml:space="preserve"> </w:t>
      </w:r>
      <w:proofErr w:type="spellStart"/>
      <w:r>
        <w:t>ursache</w:t>
      </w:r>
      <w:proofErr w:type="spellEnd"/>
      <w:r>
        <w:t xml:space="preserve"> treffe damit die Juden </w:t>
      </w:r>
      <w:proofErr w:type="spellStart"/>
      <w:r>
        <w:t>verdieneten</w:t>
      </w:r>
      <w:proofErr w:type="spellEnd"/>
      <w:r>
        <w:t xml:space="preserve"> das sie gefangen </w:t>
      </w:r>
      <w:proofErr w:type="spellStart"/>
      <w:r>
        <w:t>weggefueret</w:t>
      </w:r>
      <w:proofErr w:type="spellEnd"/>
      <w:r>
        <w:t xml:space="preserve"> </w:t>
      </w:r>
      <w:proofErr w:type="spellStart"/>
      <w:r>
        <w:t>wuerden</w:t>
      </w:r>
      <w:proofErr w:type="spellEnd"/>
      <w:r>
        <w:t xml:space="preserve"> in die </w:t>
      </w:r>
      <w:proofErr w:type="spellStart"/>
      <w:r>
        <w:t>kauffstad</w:t>
      </w:r>
      <w:proofErr w:type="spellEnd"/>
      <w:r>
        <w:t xml:space="preserve"> Babel und in das Babylonische </w:t>
      </w:r>
      <w:proofErr w:type="spellStart"/>
      <w:r>
        <w:t>kremerland</w:t>
      </w:r>
      <w:proofErr w:type="spellEnd"/>
      <w:r>
        <w:t xml:space="preserve"> / </w:t>
      </w:r>
      <w:proofErr w:type="spellStart"/>
      <w:r>
        <w:t>nemlich</w:t>
      </w:r>
      <w:proofErr w:type="spellEnd"/>
      <w:r>
        <w:t xml:space="preserve"> den leidigen und verfluchten </w:t>
      </w:r>
      <w:proofErr w:type="spellStart"/>
      <w:r>
        <w:t>geitz</w:t>
      </w:r>
      <w:proofErr w:type="spellEnd"/>
      <w:r>
        <w:t xml:space="preserve"> / welcher so gros und grausam war unterm schein Gottes </w:t>
      </w:r>
      <w:proofErr w:type="spellStart"/>
      <w:r>
        <w:t>wortts</w:t>
      </w:r>
      <w:proofErr w:type="spellEnd"/>
      <w:r>
        <w:t xml:space="preserve"> das sie sich daran nicht </w:t>
      </w:r>
      <w:proofErr w:type="spellStart"/>
      <w:r>
        <w:t>begnuegen</w:t>
      </w:r>
      <w:proofErr w:type="spellEnd"/>
      <w:r>
        <w:t xml:space="preserve"> </w:t>
      </w:r>
      <w:proofErr w:type="spellStart"/>
      <w:r>
        <w:t>liessen</w:t>
      </w:r>
      <w:proofErr w:type="spellEnd"/>
      <w:r>
        <w:t xml:space="preserve"> das sie Prediger und Schulmeister nicht </w:t>
      </w:r>
      <w:proofErr w:type="spellStart"/>
      <w:r>
        <w:t>versorgeten</w:t>
      </w:r>
      <w:proofErr w:type="spellEnd"/>
      <w:r>
        <w:t xml:space="preserve"> nach Gottes </w:t>
      </w:r>
      <w:proofErr w:type="spellStart"/>
      <w:r>
        <w:t>befelh</w:t>
      </w:r>
      <w:proofErr w:type="spellEnd"/>
      <w:r>
        <w:t xml:space="preserve"> / sondern auch die Propheten und </w:t>
      </w:r>
      <w:proofErr w:type="spellStart"/>
      <w:r>
        <w:t>Lerer</w:t>
      </w:r>
      <w:proofErr w:type="spellEnd"/>
      <w:r>
        <w:t xml:space="preserve"> so </w:t>
      </w:r>
      <w:proofErr w:type="spellStart"/>
      <w:r>
        <w:t>iren</w:t>
      </w:r>
      <w:proofErr w:type="spellEnd"/>
      <w:r>
        <w:t xml:space="preserve"> </w:t>
      </w:r>
      <w:proofErr w:type="spellStart"/>
      <w:r>
        <w:t>geitz</w:t>
      </w:r>
      <w:proofErr w:type="spellEnd"/>
      <w:r>
        <w:t xml:space="preserve"> und abfalle </w:t>
      </w:r>
      <w:proofErr w:type="spellStart"/>
      <w:r>
        <w:t>straffeten</w:t>
      </w:r>
      <w:proofErr w:type="spellEnd"/>
      <w:r>
        <w:t xml:space="preserve"> und </w:t>
      </w:r>
      <w:proofErr w:type="spellStart"/>
      <w:r>
        <w:t>inen</w:t>
      </w:r>
      <w:proofErr w:type="spellEnd"/>
      <w:r>
        <w:t xml:space="preserve"> mit den Babylonischen </w:t>
      </w:r>
      <w:proofErr w:type="spellStart"/>
      <w:r>
        <w:t>kremern</w:t>
      </w:r>
      <w:proofErr w:type="spellEnd"/>
      <w:r>
        <w:t xml:space="preserve"> und </w:t>
      </w:r>
      <w:proofErr w:type="spellStart"/>
      <w:r>
        <w:t>kriegern</w:t>
      </w:r>
      <w:proofErr w:type="spellEnd"/>
      <w:r>
        <w:t xml:space="preserve"> </w:t>
      </w:r>
      <w:proofErr w:type="spellStart"/>
      <w:r>
        <w:t>dreweten</w:t>
      </w:r>
      <w:proofErr w:type="spellEnd"/>
      <w:r>
        <w:t xml:space="preserve"> </w:t>
      </w:r>
      <w:proofErr w:type="spellStart"/>
      <w:r>
        <w:t>verfolgeten</w:t>
      </w:r>
      <w:proofErr w:type="spellEnd"/>
      <w:r>
        <w:t xml:space="preserve"> und mordeten / also das Gott </w:t>
      </w:r>
      <w:proofErr w:type="spellStart"/>
      <w:r>
        <w:t>billich</w:t>
      </w:r>
      <w:proofErr w:type="spellEnd"/>
      <w:r>
        <w:t xml:space="preserve"> </w:t>
      </w:r>
      <w:proofErr w:type="spellStart"/>
      <w:r>
        <w:t>verhenget</w:t>
      </w:r>
      <w:proofErr w:type="spellEnd"/>
      <w:r>
        <w:t xml:space="preserve"> und schaffet / das die </w:t>
      </w:r>
      <w:proofErr w:type="spellStart"/>
      <w:r>
        <w:t>Juedische</w:t>
      </w:r>
      <w:proofErr w:type="spellEnd"/>
      <w:r>
        <w:t xml:space="preserve"> </w:t>
      </w:r>
      <w:proofErr w:type="spellStart"/>
      <w:r>
        <w:t>kauff</w:t>
      </w:r>
      <w:proofErr w:type="spellEnd"/>
      <w:r>
        <w:t xml:space="preserve"> </w:t>
      </w:r>
      <w:proofErr w:type="spellStart"/>
      <w:r>
        <w:t>leut</w:t>
      </w:r>
      <w:proofErr w:type="spellEnd"/>
      <w:r>
        <w:t xml:space="preserve"> und </w:t>
      </w:r>
      <w:proofErr w:type="spellStart"/>
      <w:r>
        <w:t>kremer</w:t>
      </w:r>
      <w:proofErr w:type="spellEnd"/>
      <w:r>
        <w:t xml:space="preserve"> gen Babel reisen und mit den Babylonischen </w:t>
      </w:r>
      <w:proofErr w:type="spellStart"/>
      <w:r>
        <w:t>kauff</w:t>
      </w:r>
      <w:proofErr w:type="spellEnd"/>
      <w:r>
        <w:t xml:space="preserve"> </w:t>
      </w:r>
      <w:proofErr w:type="spellStart"/>
      <w:r>
        <w:t>leuten</w:t>
      </w:r>
      <w:proofErr w:type="spellEnd"/>
      <w:r>
        <w:t xml:space="preserve"> und </w:t>
      </w:r>
      <w:proofErr w:type="spellStart"/>
      <w:r>
        <w:t>kremern</w:t>
      </w:r>
      <w:proofErr w:type="spellEnd"/>
      <w:r>
        <w:t xml:space="preserve"> einen solchen </w:t>
      </w:r>
      <w:proofErr w:type="spellStart"/>
      <w:r>
        <w:t>handel</w:t>
      </w:r>
      <w:proofErr w:type="spellEnd"/>
      <w:r>
        <w:t xml:space="preserve"> treiben </w:t>
      </w:r>
      <w:proofErr w:type="spellStart"/>
      <w:r>
        <w:t>musten</w:t>
      </w:r>
      <w:proofErr w:type="spellEnd"/>
      <w:r>
        <w:t xml:space="preserve"> der keinen andern </w:t>
      </w:r>
      <w:proofErr w:type="spellStart"/>
      <w:r>
        <w:t>gewin</w:t>
      </w:r>
      <w:proofErr w:type="spellEnd"/>
      <w:r>
        <w:t xml:space="preserve"> </w:t>
      </w:r>
      <w:proofErr w:type="spellStart"/>
      <w:r>
        <w:t>truge</w:t>
      </w:r>
      <w:proofErr w:type="spellEnd"/>
      <w:r>
        <w:t xml:space="preserve"> denn </w:t>
      </w:r>
      <w:proofErr w:type="spellStart"/>
      <w:r>
        <w:t>jamer</w:t>
      </w:r>
      <w:proofErr w:type="spellEnd"/>
      <w:r>
        <w:t xml:space="preserve"> und </w:t>
      </w:r>
      <w:proofErr w:type="spellStart"/>
      <w:r>
        <w:t>hertzeleid</w:t>
      </w:r>
      <w:proofErr w:type="spellEnd"/>
      <w:r>
        <w:t xml:space="preserve">: Wie sie </w:t>
      </w:r>
      <w:proofErr w:type="spellStart"/>
      <w:r>
        <w:t>selbs</w:t>
      </w:r>
      <w:proofErr w:type="spellEnd"/>
      <w:r>
        <w:t xml:space="preserve"> klagen und sagen </w:t>
      </w:r>
      <w:proofErr w:type="spellStart"/>
      <w:r>
        <w:t>Psal</w:t>
      </w:r>
      <w:proofErr w:type="spellEnd"/>
      <w:r>
        <w:t xml:space="preserve">. 137. An den wassern zu Babel </w:t>
      </w:r>
      <w:proofErr w:type="spellStart"/>
      <w:r>
        <w:t>sassen</w:t>
      </w:r>
      <w:proofErr w:type="spellEnd"/>
      <w:r>
        <w:t xml:space="preserve"> wir und </w:t>
      </w:r>
      <w:proofErr w:type="spellStart"/>
      <w:r>
        <w:t>weineten</w:t>
      </w:r>
      <w:proofErr w:type="spellEnd"/>
      <w:r>
        <w:t xml:space="preserve">. </w:t>
      </w:r>
    </w:p>
    <w:p w14:paraId="46724B37" w14:textId="77777777" w:rsidR="003F126C" w:rsidRDefault="003F126C" w:rsidP="003F126C">
      <w:pPr>
        <w:pStyle w:val="berschrift2"/>
      </w:pPr>
      <w:r>
        <w:t>Vorrede.</w:t>
      </w:r>
    </w:p>
    <w:p w14:paraId="29BC4DFB" w14:textId="77777777" w:rsidR="003F126C" w:rsidRDefault="003F126C" w:rsidP="003F126C">
      <w:pPr>
        <w:pStyle w:val="StandardWeb"/>
      </w:pPr>
      <w:r>
        <w:t xml:space="preserve">Ah Herr Gott das die so sich nennen Christen mit dem </w:t>
      </w:r>
      <w:hyperlink r:id="rId6" w:tooltip="autoren:d:draconites:judenspies" w:history="1">
        <w:proofErr w:type="spellStart"/>
        <w:r>
          <w:rPr>
            <w:rStyle w:val="Hyperlink"/>
          </w:rPr>
          <w:t>JudenSpies</w:t>
        </w:r>
        <w:proofErr w:type="spellEnd"/>
      </w:hyperlink>
      <w:r>
        <w:t xml:space="preserve"> nicht auch </w:t>
      </w:r>
      <w:proofErr w:type="spellStart"/>
      <w:r>
        <w:t>umbgiengen</w:t>
      </w:r>
      <w:proofErr w:type="spellEnd"/>
      <w:r>
        <w:t xml:space="preserve"> und damit </w:t>
      </w:r>
      <w:proofErr w:type="spellStart"/>
      <w:r>
        <w:t>wol</w:t>
      </w:r>
      <w:proofErr w:type="spellEnd"/>
      <w:r>
        <w:t xml:space="preserve"> ein </w:t>
      </w:r>
      <w:proofErr w:type="spellStart"/>
      <w:r>
        <w:t>ergere</w:t>
      </w:r>
      <w:proofErr w:type="spellEnd"/>
      <w:r>
        <w:t xml:space="preserve"> plage </w:t>
      </w:r>
      <w:proofErr w:type="spellStart"/>
      <w:r>
        <w:t>verdieneten</w:t>
      </w:r>
      <w:proofErr w:type="spellEnd"/>
      <w:r>
        <w:t xml:space="preserve"> denn das Babylonisch elend war. Unter den Sechs Juden so wir </w:t>
      </w:r>
      <w:proofErr w:type="spellStart"/>
      <w:r>
        <w:t>teuffeten</w:t>
      </w:r>
      <w:proofErr w:type="spellEnd"/>
      <w:r>
        <w:t xml:space="preserve"> im </w:t>
      </w:r>
      <w:proofErr w:type="spellStart"/>
      <w:r>
        <w:t>xlvj</w:t>
      </w:r>
      <w:proofErr w:type="spellEnd"/>
      <w:r>
        <w:t xml:space="preserve">. Jahre sprach einer zu mir / Was ich an den Juden geflogen habe das finde ich bei den Christen / also / wenn ich Gottes </w:t>
      </w:r>
      <w:proofErr w:type="spellStart"/>
      <w:r>
        <w:t>verheissunge</w:t>
      </w:r>
      <w:proofErr w:type="spellEnd"/>
      <w:r>
        <w:t xml:space="preserve"> von CHRISTO nicht </w:t>
      </w:r>
      <w:proofErr w:type="spellStart"/>
      <w:r>
        <w:t>wueste</w:t>
      </w:r>
      <w:proofErr w:type="spellEnd"/>
      <w:r>
        <w:t xml:space="preserve"> </w:t>
      </w:r>
      <w:proofErr w:type="spellStart"/>
      <w:r>
        <w:t>auff</w:t>
      </w:r>
      <w:proofErr w:type="spellEnd"/>
      <w:r>
        <w:t xml:space="preserve"> welche der Christlich </w:t>
      </w:r>
      <w:proofErr w:type="spellStart"/>
      <w:r>
        <w:t>glawbe</w:t>
      </w:r>
      <w:proofErr w:type="spellEnd"/>
      <w:r>
        <w:t xml:space="preserve"> </w:t>
      </w:r>
      <w:proofErr w:type="spellStart"/>
      <w:r>
        <w:t>gegruendet</w:t>
      </w:r>
      <w:proofErr w:type="spellEnd"/>
      <w:r>
        <w:t xml:space="preserve"> ist / so wurde ich mich so </w:t>
      </w:r>
      <w:proofErr w:type="spellStart"/>
      <w:r>
        <w:t>seer</w:t>
      </w:r>
      <w:proofErr w:type="spellEnd"/>
      <w:r>
        <w:t xml:space="preserve"> </w:t>
      </w:r>
      <w:proofErr w:type="spellStart"/>
      <w:r>
        <w:t>ergern</w:t>
      </w:r>
      <w:proofErr w:type="spellEnd"/>
      <w:r>
        <w:t xml:space="preserve"> an der Christen </w:t>
      </w:r>
      <w:proofErr w:type="spellStart"/>
      <w:r>
        <w:t>geitz</w:t>
      </w:r>
      <w:proofErr w:type="spellEnd"/>
      <w:r>
        <w:t xml:space="preserve"> und </w:t>
      </w:r>
      <w:proofErr w:type="spellStart"/>
      <w:r>
        <w:t>wucher</w:t>
      </w:r>
      <w:proofErr w:type="spellEnd"/>
      <w:r>
        <w:t xml:space="preserve"> das ich wider ein Jude </w:t>
      </w:r>
      <w:proofErr w:type="spellStart"/>
      <w:r>
        <w:t>wuerde</w:t>
      </w:r>
      <w:proofErr w:type="spellEnd"/>
      <w:r>
        <w:t xml:space="preserve">. </w:t>
      </w:r>
    </w:p>
    <w:p w14:paraId="38085739" w14:textId="77777777" w:rsidR="003F126C" w:rsidRDefault="003F126C" w:rsidP="003F126C">
      <w:pPr>
        <w:pStyle w:val="StandardWeb"/>
      </w:pPr>
      <w:r>
        <w:t xml:space="preserve">Ists aber nicht ein wunder </w:t>
      </w:r>
      <w:proofErr w:type="spellStart"/>
      <w:r>
        <w:t>uber</w:t>
      </w:r>
      <w:proofErr w:type="spellEnd"/>
      <w:r>
        <w:t xml:space="preserve"> alle wundere / das Gott im andern Teil </w:t>
      </w:r>
      <w:proofErr w:type="spellStart"/>
      <w:r>
        <w:t>dises</w:t>
      </w:r>
      <w:proofErr w:type="spellEnd"/>
      <w:r>
        <w:t xml:space="preserve"> </w:t>
      </w:r>
      <w:proofErr w:type="spellStart"/>
      <w:r>
        <w:t>Capitels</w:t>
      </w:r>
      <w:proofErr w:type="spellEnd"/>
      <w:r>
        <w:t xml:space="preserve"> den Juden so nach des </w:t>
      </w:r>
      <w:proofErr w:type="spellStart"/>
      <w:r>
        <w:t>gesetzs</w:t>
      </w:r>
      <w:proofErr w:type="spellEnd"/>
      <w:r>
        <w:t xml:space="preserve"> fluche nicht alleine das Babylonisch elend / sondern auch das </w:t>
      </w:r>
      <w:proofErr w:type="spellStart"/>
      <w:r>
        <w:t>hellisch</w:t>
      </w:r>
      <w:proofErr w:type="spellEnd"/>
      <w:r>
        <w:t xml:space="preserve"> </w:t>
      </w:r>
      <w:proofErr w:type="spellStart"/>
      <w:r>
        <w:t>fewer</w:t>
      </w:r>
      <w:proofErr w:type="spellEnd"/>
      <w:r>
        <w:t xml:space="preserve"> verdienet hatten so </w:t>
      </w:r>
      <w:proofErr w:type="spellStart"/>
      <w:r>
        <w:t>gnediglich</w:t>
      </w:r>
      <w:proofErr w:type="spellEnd"/>
      <w:r>
        <w:t xml:space="preserve"> erscheinet mit einer reichen </w:t>
      </w:r>
      <w:proofErr w:type="spellStart"/>
      <w:r>
        <w:t>verheissunge</w:t>
      </w:r>
      <w:proofErr w:type="spellEnd"/>
      <w:r>
        <w:t xml:space="preserve"> Gottes vom </w:t>
      </w:r>
      <w:proofErr w:type="spellStart"/>
      <w:r>
        <w:t>zartten</w:t>
      </w:r>
      <w:proofErr w:type="spellEnd"/>
      <w:r>
        <w:t xml:space="preserve"> Reis des hohen </w:t>
      </w:r>
      <w:proofErr w:type="spellStart"/>
      <w:r>
        <w:t>Cederbawmes</w:t>
      </w:r>
      <w:proofErr w:type="spellEnd"/>
      <w:r>
        <w:t xml:space="preserve"> JESU CHRISTO </w:t>
      </w:r>
      <w:proofErr w:type="spellStart"/>
      <w:r>
        <w:t>auff</w:t>
      </w:r>
      <w:proofErr w:type="spellEnd"/>
      <w:r>
        <w:t xml:space="preserve"> das sie </w:t>
      </w:r>
      <w:proofErr w:type="spellStart"/>
      <w:r>
        <w:t>ia</w:t>
      </w:r>
      <w:proofErr w:type="spellEnd"/>
      <w:r>
        <w:t xml:space="preserve"> durch den </w:t>
      </w:r>
      <w:proofErr w:type="spellStart"/>
      <w:r>
        <w:t>glawben</w:t>
      </w:r>
      <w:proofErr w:type="spellEnd"/>
      <w:r>
        <w:t xml:space="preserve"> an den </w:t>
      </w:r>
      <w:proofErr w:type="spellStart"/>
      <w:r>
        <w:t>kunfftigen</w:t>
      </w:r>
      <w:proofErr w:type="spellEnd"/>
      <w:r>
        <w:t xml:space="preserve"> CHRISTUM nicht alleine das Babylonisch elend </w:t>
      </w:r>
      <w:proofErr w:type="spellStart"/>
      <w:r>
        <w:t>gedultiglich</w:t>
      </w:r>
      <w:proofErr w:type="spellEnd"/>
      <w:r>
        <w:t xml:space="preserve"> trugen und alles </w:t>
      </w:r>
      <w:proofErr w:type="spellStart"/>
      <w:r>
        <w:t>unglueck</w:t>
      </w:r>
      <w:proofErr w:type="spellEnd"/>
      <w:r>
        <w:t xml:space="preserve"> </w:t>
      </w:r>
      <w:proofErr w:type="spellStart"/>
      <w:r>
        <w:t>uberwunden</w:t>
      </w:r>
      <w:proofErr w:type="spellEnd"/>
      <w:r>
        <w:t xml:space="preserve"> / sondern auch wenn sie </w:t>
      </w:r>
      <w:proofErr w:type="spellStart"/>
      <w:r>
        <w:t>stuerben</w:t>
      </w:r>
      <w:proofErr w:type="spellEnd"/>
      <w:r>
        <w:t xml:space="preserve"> im elend durch den </w:t>
      </w:r>
      <w:proofErr w:type="spellStart"/>
      <w:r>
        <w:t>glawben</w:t>
      </w:r>
      <w:proofErr w:type="spellEnd"/>
      <w:r>
        <w:t xml:space="preserve"> an den </w:t>
      </w:r>
      <w:proofErr w:type="spellStart"/>
      <w:r>
        <w:t>kuenfftigen</w:t>
      </w:r>
      <w:proofErr w:type="spellEnd"/>
      <w:r>
        <w:t xml:space="preserve"> CHRISTUM nicht </w:t>
      </w:r>
      <w:proofErr w:type="spellStart"/>
      <w:r>
        <w:t>verlorn</w:t>
      </w:r>
      <w:proofErr w:type="spellEnd"/>
      <w:r>
        <w:t xml:space="preserve"> </w:t>
      </w:r>
      <w:proofErr w:type="spellStart"/>
      <w:r>
        <w:t>wuerden</w:t>
      </w:r>
      <w:proofErr w:type="spellEnd"/>
      <w:r>
        <w:t xml:space="preserve"> nach dem </w:t>
      </w:r>
      <w:proofErr w:type="spellStart"/>
      <w:r>
        <w:t>gesetz</w:t>
      </w:r>
      <w:proofErr w:type="spellEnd"/>
      <w:r>
        <w:t xml:space="preserve"> Mosi / sondern </w:t>
      </w:r>
      <w:proofErr w:type="spellStart"/>
      <w:r>
        <w:t>ewiglebeten</w:t>
      </w:r>
      <w:proofErr w:type="spellEnd"/>
      <w:r>
        <w:t xml:space="preserve"> nach dem Evangelio Gottes von CHRISTO. </w:t>
      </w:r>
    </w:p>
    <w:p w14:paraId="3306F2A9" w14:textId="77777777" w:rsidR="003F126C" w:rsidRDefault="003F126C" w:rsidP="003F126C">
      <w:pPr>
        <w:pStyle w:val="StandardWeb"/>
      </w:pPr>
      <w:r>
        <w:t xml:space="preserve">Daraus wir allerliebste </w:t>
      </w:r>
      <w:proofErr w:type="spellStart"/>
      <w:r>
        <w:t>Schwegere</w:t>
      </w:r>
      <w:proofErr w:type="spellEnd"/>
      <w:r>
        <w:t xml:space="preserve"> </w:t>
      </w:r>
      <w:proofErr w:type="spellStart"/>
      <w:r>
        <w:t>wolmercken</w:t>
      </w:r>
      <w:proofErr w:type="spellEnd"/>
      <w:r>
        <w:t xml:space="preserve"> sollen den unaussprechlichen nutz </w:t>
      </w:r>
      <w:proofErr w:type="spellStart"/>
      <w:r>
        <w:t>Gottlicher</w:t>
      </w:r>
      <w:proofErr w:type="spellEnd"/>
      <w:r>
        <w:t xml:space="preserve"> </w:t>
      </w:r>
      <w:proofErr w:type="spellStart"/>
      <w:r>
        <w:t>verheissunge</w:t>
      </w:r>
      <w:proofErr w:type="spellEnd"/>
      <w:r>
        <w:t xml:space="preserve"> von CHRISTO welcher durch den </w:t>
      </w:r>
      <w:proofErr w:type="spellStart"/>
      <w:r>
        <w:t>glawben</w:t>
      </w:r>
      <w:proofErr w:type="spellEnd"/>
      <w:r>
        <w:t xml:space="preserve"> </w:t>
      </w:r>
      <w:proofErr w:type="spellStart"/>
      <w:r>
        <w:t>entpfangen</w:t>
      </w:r>
      <w:proofErr w:type="spellEnd"/>
      <w:r>
        <w:t xml:space="preserve"> wird / als geschrieben stehet Ro. 3. On </w:t>
      </w:r>
      <w:proofErr w:type="spellStart"/>
      <w:r>
        <w:t>zuthun</w:t>
      </w:r>
      <w:proofErr w:type="spellEnd"/>
      <w:r>
        <w:t xml:space="preserve"> des </w:t>
      </w:r>
      <w:proofErr w:type="spellStart"/>
      <w:r>
        <w:t>Gesetzs</w:t>
      </w:r>
      <w:proofErr w:type="spellEnd"/>
      <w:r>
        <w:t xml:space="preserve"> wird man gerecht </w:t>
      </w:r>
      <w:proofErr w:type="spellStart"/>
      <w:r>
        <w:t>fur</w:t>
      </w:r>
      <w:proofErr w:type="spellEnd"/>
      <w:r>
        <w:t xml:space="preserve"> Gott durch den </w:t>
      </w:r>
      <w:proofErr w:type="spellStart"/>
      <w:r>
        <w:t>glawben</w:t>
      </w:r>
      <w:proofErr w:type="spellEnd"/>
      <w:r>
        <w:t xml:space="preserve"> an CHRISTUM. Denn ob gleich Gott will haben das alle </w:t>
      </w:r>
      <w:proofErr w:type="spellStart"/>
      <w:r>
        <w:t>menschen</w:t>
      </w:r>
      <w:proofErr w:type="spellEnd"/>
      <w:r>
        <w:t xml:space="preserve"> nach den </w:t>
      </w:r>
      <w:proofErr w:type="spellStart"/>
      <w:r>
        <w:t>zehen</w:t>
      </w:r>
      <w:proofErr w:type="spellEnd"/>
      <w:r>
        <w:t xml:space="preserve"> </w:t>
      </w:r>
      <w:proofErr w:type="spellStart"/>
      <w:r>
        <w:t>gebotten</w:t>
      </w:r>
      <w:proofErr w:type="spellEnd"/>
      <w:r>
        <w:t xml:space="preserve"> leben / das ist </w:t>
      </w:r>
      <w:proofErr w:type="spellStart"/>
      <w:r>
        <w:t>boeses</w:t>
      </w:r>
      <w:proofErr w:type="spellEnd"/>
      <w:r>
        <w:t xml:space="preserve"> lassen und </w:t>
      </w:r>
      <w:proofErr w:type="spellStart"/>
      <w:r>
        <w:t>gutts</w:t>
      </w:r>
      <w:proofErr w:type="spellEnd"/>
      <w:r>
        <w:t xml:space="preserve"> thun sollen / und alle die straffet nach des </w:t>
      </w:r>
      <w:proofErr w:type="spellStart"/>
      <w:r>
        <w:t>gesetzs</w:t>
      </w:r>
      <w:proofErr w:type="spellEnd"/>
      <w:r>
        <w:t xml:space="preserve"> </w:t>
      </w:r>
      <w:proofErr w:type="spellStart"/>
      <w:r>
        <w:t>drewwortten</w:t>
      </w:r>
      <w:proofErr w:type="spellEnd"/>
      <w:r>
        <w:t xml:space="preserve"> so </w:t>
      </w:r>
      <w:proofErr w:type="spellStart"/>
      <w:r>
        <w:t>boeses</w:t>
      </w:r>
      <w:proofErr w:type="spellEnd"/>
      <w:r>
        <w:t xml:space="preserve"> thun und </w:t>
      </w:r>
      <w:proofErr w:type="spellStart"/>
      <w:r>
        <w:t>gutts</w:t>
      </w:r>
      <w:proofErr w:type="spellEnd"/>
      <w:r>
        <w:t xml:space="preserve"> lassen: Dennoch kann und </w:t>
      </w:r>
      <w:proofErr w:type="spellStart"/>
      <w:r>
        <w:t>wil</w:t>
      </w:r>
      <w:proofErr w:type="spellEnd"/>
      <w:r>
        <w:t xml:space="preserve"> Gott nicht haben / das </w:t>
      </w:r>
      <w:proofErr w:type="spellStart"/>
      <w:r>
        <w:t>iemand</w:t>
      </w:r>
      <w:proofErr w:type="spellEnd"/>
      <w:r>
        <w:t xml:space="preserve"> wie hoch er auch </w:t>
      </w:r>
      <w:proofErr w:type="spellStart"/>
      <w:r>
        <w:t>gesuendiget</w:t>
      </w:r>
      <w:proofErr w:type="spellEnd"/>
      <w:r>
        <w:t xml:space="preserve"> in der straffe </w:t>
      </w:r>
      <w:proofErr w:type="spellStart"/>
      <w:r>
        <w:t>verzveivele</w:t>
      </w:r>
      <w:proofErr w:type="spellEnd"/>
      <w:r>
        <w:t xml:space="preserve"> / sondern will haben das die gestrafften </w:t>
      </w:r>
      <w:proofErr w:type="spellStart"/>
      <w:r>
        <w:t>ire</w:t>
      </w:r>
      <w:proofErr w:type="spellEnd"/>
      <w:r>
        <w:t xml:space="preserve"> </w:t>
      </w:r>
      <w:proofErr w:type="spellStart"/>
      <w:r>
        <w:t>suende</w:t>
      </w:r>
      <w:proofErr w:type="spellEnd"/>
      <w:r>
        <w:t xml:space="preserve"> bekennen / </w:t>
      </w:r>
      <w:proofErr w:type="spellStart"/>
      <w:r>
        <w:t>gnade</w:t>
      </w:r>
      <w:proofErr w:type="spellEnd"/>
      <w:r>
        <w:t xml:space="preserve"> </w:t>
      </w:r>
      <w:proofErr w:type="spellStart"/>
      <w:r>
        <w:t>begeren</w:t>
      </w:r>
      <w:proofErr w:type="spellEnd"/>
      <w:r>
        <w:t xml:space="preserve"> und </w:t>
      </w:r>
      <w:proofErr w:type="spellStart"/>
      <w:r>
        <w:t>glewben</w:t>
      </w:r>
      <w:proofErr w:type="spellEnd"/>
      <w:r>
        <w:t xml:space="preserve"> so war als Gott lebet das er in der straffe die </w:t>
      </w:r>
      <w:proofErr w:type="spellStart"/>
      <w:r>
        <w:t>Suende</w:t>
      </w:r>
      <w:proofErr w:type="spellEnd"/>
      <w:r>
        <w:t xml:space="preserve"> vergeben und nach dem </w:t>
      </w:r>
      <w:proofErr w:type="spellStart"/>
      <w:r>
        <w:t>tod</w:t>
      </w:r>
      <w:proofErr w:type="spellEnd"/>
      <w:r>
        <w:t xml:space="preserve"> das </w:t>
      </w:r>
      <w:proofErr w:type="spellStart"/>
      <w:r>
        <w:t>ewigeleben</w:t>
      </w:r>
      <w:proofErr w:type="spellEnd"/>
      <w:r>
        <w:t xml:space="preserve"> geben wolle / </w:t>
      </w:r>
      <w:proofErr w:type="spellStart"/>
      <w:r>
        <w:t>umb</w:t>
      </w:r>
      <w:proofErr w:type="spellEnd"/>
      <w:r>
        <w:t xml:space="preserve"> des </w:t>
      </w:r>
      <w:proofErr w:type="spellStart"/>
      <w:r>
        <w:t>blossen</w:t>
      </w:r>
      <w:proofErr w:type="spellEnd"/>
      <w:r>
        <w:t xml:space="preserve"> </w:t>
      </w:r>
      <w:proofErr w:type="spellStart"/>
      <w:r>
        <w:t>glawbens</w:t>
      </w:r>
      <w:proofErr w:type="spellEnd"/>
      <w:r>
        <w:t xml:space="preserve"> willen an CHRISTUM des </w:t>
      </w:r>
      <w:proofErr w:type="spellStart"/>
      <w:r>
        <w:t>gesetzs</w:t>
      </w:r>
      <w:proofErr w:type="spellEnd"/>
      <w:r>
        <w:t xml:space="preserve"> </w:t>
      </w:r>
      <w:proofErr w:type="spellStart"/>
      <w:r>
        <w:t>erfuellung</w:t>
      </w:r>
      <w:proofErr w:type="spellEnd"/>
      <w:r>
        <w:t xml:space="preserve"> und aller </w:t>
      </w:r>
      <w:proofErr w:type="spellStart"/>
      <w:r>
        <w:t>glewbigen</w:t>
      </w:r>
      <w:proofErr w:type="spellEnd"/>
      <w:r>
        <w:t xml:space="preserve"> ewige </w:t>
      </w:r>
      <w:proofErr w:type="spellStart"/>
      <w:r>
        <w:t>gerechtickeit</w:t>
      </w:r>
      <w:proofErr w:type="spellEnd"/>
      <w:r>
        <w:t xml:space="preserve"> </w:t>
      </w:r>
      <w:proofErr w:type="spellStart"/>
      <w:r>
        <w:t>fur</w:t>
      </w:r>
      <w:proofErr w:type="spellEnd"/>
      <w:r>
        <w:t xml:space="preserve"> Gott und ewige </w:t>
      </w:r>
      <w:proofErr w:type="spellStart"/>
      <w:r>
        <w:t>selickeit</w:t>
      </w:r>
      <w:proofErr w:type="spellEnd"/>
      <w:r>
        <w:t xml:space="preserve"> im </w:t>
      </w:r>
      <w:proofErr w:type="spellStart"/>
      <w:r>
        <w:t>Himelreich</w:t>
      </w:r>
      <w:proofErr w:type="spellEnd"/>
      <w:r>
        <w:t xml:space="preserve">. Wenn ein Engel vom </w:t>
      </w:r>
      <w:proofErr w:type="spellStart"/>
      <w:r>
        <w:t>Himel</w:t>
      </w:r>
      <w:proofErr w:type="spellEnd"/>
      <w:r>
        <w:t xml:space="preserve"> </w:t>
      </w:r>
      <w:proofErr w:type="spellStart"/>
      <w:r>
        <w:t>keme</w:t>
      </w:r>
      <w:proofErr w:type="spellEnd"/>
      <w:r>
        <w:t xml:space="preserve"> so </w:t>
      </w:r>
      <w:proofErr w:type="spellStart"/>
      <w:r>
        <w:t>wuerde</w:t>
      </w:r>
      <w:proofErr w:type="spellEnd"/>
      <w:r>
        <w:t xml:space="preserve"> er euch </w:t>
      </w:r>
      <w:proofErr w:type="spellStart"/>
      <w:r>
        <w:t>nicths</w:t>
      </w:r>
      <w:proofErr w:type="spellEnd"/>
      <w:r>
        <w:t xml:space="preserve"> anders noch </w:t>
      </w:r>
      <w:proofErr w:type="spellStart"/>
      <w:r>
        <w:t>bessers</w:t>
      </w:r>
      <w:proofErr w:type="spellEnd"/>
      <w:r>
        <w:t xml:space="preserve"> </w:t>
      </w:r>
      <w:proofErr w:type="spellStart"/>
      <w:r>
        <w:t>leren</w:t>
      </w:r>
      <w:proofErr w:type="spellEnd"/>
      <w:r>
        <w:t xml:space="preserve"> </w:t>
      </w:r>
      <w:proofErr w:type="spellStart"/>
      <w:r>
        <w:t>koennen</w:t>
      </w:r>
      <w:proofErr w:type="spellEnd"/>
      <w:r>
        <w:t xml:space="preserve"> noch werden / denn ein gottseliges leben </w:t>
      </w:r>
      <w:proofErr w:type="spellStart"/>
      <w:r>
        <w:t>fueren</w:t>
      </w:r>
      <w:proofErr w:type="spellEnd"/>
      <w:r>
        <w:t xml:space="preserve"> nach den </w:t>
      </w:r>
      <w:proofErr w:type="spellStart"/>
      <w:r>
        <w:t>zehen</w:t>
      </w:r>
      <w:proofErr w:type="spellEnd"/>
      <w:r>
        <w:t xml:space="preserve"> </w:t>
      </w:r>
      <w:proofErr w:type="spellStart"/>
      <w:r>
        <w:t>gebotten</w:t>
      </w:r>
      <w:proofErr w:type="spellEnd"/>
      <w:r>
        <w:t xml:space="preserve"> und einen </w:t>
      </w:r>
      <w:proofErr w:type="spellStart"/>
      <w:r>
        <w:t>Chrsitlichen</w:t>
      </w:r>
      <w:proofErr w:type="spellEnd"/>
      <w:r>
        <w:t xml:space="preserve"> </w:t>
      </w:r>
      <w:proofErr w:type="spellStart"/>
      <w:r>
        <w:t>glawben</w:t>
      </w:r>
      <w:proofErr w:type="spellEnd"/>
      <w:r>
        <w:t xml:space="preserve"> haben </w:t>
      </w:r>
      <w:proofErr w:type="spellStart"/>
      <w:r>
        <w:t>fur</w:t>
      </w:r>
      <w:proofErr w:type="spellEnd"/>
      <w:r>
        <w:t xml:space="preserve"> Gott nach den </w:t>
      </w:r>
      <w:proofErr w:type="spellStart"/>
      <w:r>
        <w:t>verheissungen</w:t>
      </w:r>
      <w:proofErr w:type="spellEnd"/>
      <w:r>
        <w:t xml:space="preserve"> CHRISTI / Welcher </w:t>
      </w:r>
      <w:proofErr w:type="spellStart"/>
      <w:r>
        <w:t>lust</w:t>
      </w:r>
      <w:proofErr w:type="spellEnd"/>
      <w:r>
        <w:t xml:space="preserve"> in </w:t>
      </w:r>
      <w:proofErr w:type="spellStart"/>
      <w:r>
        <w:t>ewren</w:t>
      </w:r>
      <w:proofErr w:type="spellEnd"/>
      <w:r>
        <w:t xml:space="preserve"> </w:t>
      </w:r>
      <w:proofErr w:type="spellStart"/>
      <w:r>
        <w:t>hertzen</w:t>
      </w:r>
      <w:proofErr w:type="spellEnd"/>
      <w:r>
        <w:t xml:space="preserve"> solch ein </w:t>
      </w:r>
      <w:proofErr w:type="spellStart"/>
      <w:r>
        <w:t>grosser</w:t>
      </w:r>
      <w:proofErr w:type="spellEnd"/>
      <w:r>
        <w:t xml:space="preserve"> </w:t>
      </w:r>
      <w:proofErr w:type="spellStart"/>
      <w:r>
        <w:t>schatz</w:t>
      </w:r>
      <w:proofErr w:type="spellEnd"/>
      <w:r>
        <w:t xml:space="preserve"> ist das er alles </w:t>
      </w:r>
      <w:proofErr w:type="spellStart"/>
      <w:r>
        <w:t>silber</w:t>
      </w:r>
      <w:proofErr w:type="spellEnd"/>
      <w:r>
        <w:t xml:space="preserve"> und </w:t>
      </w:r>
      <w:proofErr w:type="spellStart"/>
      <w:r>
        <w:t>gold</w:t>
      </w:r>
      <w:proofErr w:type="spellEnd"/>
      <w:r>
        <w:t xml:space="preserve"> so weit </w:t>
      </w:r>
      <w:proofErr w:type="spellStart"/>
      <w:r>
        <w:t>ubertrifft</w:t>
      </w:r>
      <w:proofErr w:type="spellEnd"/>
      <w:r>
        <w:t xml:space="preserve"> als der </w:t>
      </w:r>
      <w:proofErr w:type="spellStart"/>
      <w:r>
        <w:t>Himel</w:t>
      </w:r>
      <w:proofErr w:type="spellEnd"/>
      <w:r>
        <w:t xml:space="preserve"> von der Erden ist. Und wenn ich gleich alles </w:t>
      </w:r>
      <w:proofErr w:type="spellStart"/>
      <w:r>
        <w:t>gutt</w:t>
      </w:r>
      <w:proofErr w:type="spellEnd"/>
      <w:r>
        <w:t xml:space="preserve"> das </w:t>
      </w:r>
      <w:proofErr w:type="spellStart"/>
      <w:r>
        <w:t>ir</w:t>
      </w:r>
      <w:proofErr w:type="spellEnd"/>
      <w:r>
        <w:t xml:space="preserve"> </w:t>
      </w:r>
      <w:proofErr w:type="spellStart"/>
      <w:r>
        <w:t>ewer</w:t>
      </w:r>
      <w:proofErr w:type="spellEnd"/>
      <w:r>
        <w:t xml:space="preserve"> </w:t>
      </w:r>
      <w:proofErr w:type="spellStart"/>
      <w:r>
        <w:t>lebenlang</w:t>
      </w:r>
      <w:proofErr w:type="spellEnd"/>
      <w:r>
        <w:t xml:space="preserve"> gedacht </w:t>
      </w:r>
      <w:proofErr w:type="spellStart"/>
      <w:r>
        <w:t>gered</w:t>
      </w:r>
      <w:proofErr w:type="spellEnd"/>
      <w:r>
        <w:t xml:space="preserve"> gethan habt daher schriebe / so </w:t>
      </w:r>
      <w:proofErr w:type="spellStart"/>
      <w:r>
        <w:t>were</w:t>
      </w:r>
      <w:proofErr w:type="spellEnd"/>
      <w:r>
        <w:t xml:space="preserve"> es doch nichts gegen </w:t>
      </w:r>
      <w:proofErr w:type="spellStart"/>
      <w:r>
        <w:t>ewers</w:t>
      </w:r>
      <w:proofErr w:type="spellEnd"/>
      <w:r>
        <w:t xml:space="preserve"> </w:t>
      </w:r>
      <w:proofErr w:type="spellStart"/>
      <w:r>
        <w:t>hertzen</w:t>
      </w:r>
      <w:proofErr w:type="spellEnd"/>
      <w:r>
        <w:t xml:space="preserve"> </w:t>
      </w:r>
      <w:proofErr w:type="spellStart"/>
      <w:r>
        <w:t>lust</w:t>
      </w:r>
      <w:proofErr w:type="spellEnd"/>
      <w:r>
        <w:t xml:space="preserve"> nach den </w:t>
      </w:r>
      <w:proofErr w:type="spellStart"/>
      <w:r>
        <w:t>zehen</w:t>
      </w:r>
      <w:proofErr w:type="spellEnd"/>
      <w:r>
        <w:t xml:space="preserve"> </w:t>
      </w:r>
      <w:proofErr w:type="spellStart"/>
      <w:r>
        <w:t>gebotten</w:t>
      </w:r>
      <w:proofErr w:type="spellEnd"/>
      <w:r>
        <w:t xml:space="preserve"> </w:t>
      </w:r>
      <w:proofErr w:type="spellStart"/>
      <w:r>
        <w:t>zuleben</w:t>
      </w:r>
      <w:proofErr w:type="spellEnd"/>
      <w:r>
        <w:t xml:space="preserve"> und nach </w:t>
      </w:r>
      <w:proofErr w:type="spellStart"/>
      <w:r>
        <w:t>Goettlichen</w:t>
      </w:r>
      <w:proofErr w:type="spellEnd"/>
      <w:r>
        <w:t xml:space="preserve"> </w:t>
      </w:r>
      <w:proofErr w:type="spellStart"/>
      <w:r>
        <w:t>verheissungen</w:t>
      </w:r>
      <w:proofErr w:type="spellEnd"/>
      <w:r>
        <w:t xml:space="preserve"> </w:t>
      </w:r>
      <w:proofErr w:type="spellStart"/>
      <w:r>
        <w:t>zuglewben</w:t>
      </w:r>
      <w:proofErr w:type="spellEnd"/>
      <w:r>
        <w:t xml:space="preserve"> an CHRISTUM und Gott im </w:t>
      </w:r>
      <w:proofErr w:type="spellStart"/>
      <w:r>
        <w:t>namen</w:t>
      </w:r>
      <w:proofErr w:type="spellEnd"/>
      <w:r>
        <w:t xml:space="preserve"> CHRISTI </w:t>
      </w:r>
      <w:proofErr w:type="spellStart"/>
      <w:r>
        <w:t>anzuruffen</w:t>
      </w:r>
      <w:proofErr w:type="spellEnd"/>
      <w:r>
        <w:t xml:space="preserve">. </w:t>
      </w:r>
      <w:proofErr w:type="spellStart"/>
      <w:r>
        <w:t>Drumb</w:t>
      </w:r>
      <w:proofErr w:type="spellEnd"/>
      <w:r>
        <w:t xml:space="preserve"> </w:t>
      </w:r>
      <w:proofErr w:type="spellStart"/>
      <w:r>
        <w:t>wust</w:t>
      </w:r>
      <w:proofErr w:type="spellEnd"/>
      <w:r>
        <w:t xml:space="preserve"> ich auch nichts </w:t>
      </w:r>
      <w:proofErr w:type="spellStart"/>
      <w:r>
        <w:t>hohers</w:t>
      </w:r>
      <w:proofErr w:type="spellEnd"/>
      <w:r>
        <w:t xml:space="preserve"> an euch </w:t>
      </w:r>
      <w:proofErr w:type="spellStart"/>
      <w:r>
        <w:t>zupreisen</w:t>
      </w:r>
      <w:proofErr w:type="spellEnd"/>
      <w:r>
        <w:t xml:space="preserve"> in aller </w:t>
      </w:r>
      <w:proofErr w:type="spellStart"/>
      <w:r>
        <w:t>welt</w:t>
      </w:r>
      <w:proofErr w:type="spellEnd"/>
      <w:r>
        <w:t xml:space="preserve"> denn </w:t>
      </w:r>
      <w:proofErr w:type="spellStart"/>
      <w:r>
        <w:t>ewer</w:t>
      </w:r>
      <w:proofErr w:type="spellEnd"/>
      <w:r>
        <w:t xml:space="preserve"> </w:t>
      </w:r>
      <w:proofErr w:type="spellStart"/>
      <w:r>
        <w:t>Gottselickeit</w:t>
      </w:r>
      <w:proofErr w:type="spellEnd"/>
      <w:r>
        <w:t xml:space="preserve"> in CHRISTO / welchem </w:t>
      </w:r>
      <w:proofErr w:type="spellStart"/>
      <w:r>
        <w:t>seie</w:t>
      </w:r>
      <w:proofErr w:type="spellEnd"/>
      <w:r>
        <w:t xml:space="preserve"> lob ehre </w:t>
      </w:r>
      <w:proofErr w:type="spellStart"/>
      <w:r>
        <w:t>danck</w:t>
      </w:r>
      <w:proofErr w:type="spellEnd"/>
      <w:r>
        <w:t xml:space="preserve"> in </w:t>
      </w:r>
      <w:proofErr w:type="spellStart"/>
      <w:r>
        <w:t>ewickeit</w:t>
      </w:r>
      <w:proofErr w:type="spellEnd"/>
      <w:r>
        <w:t xml:space="preserve"> Amen. Geschrieben im hause Michel </w:t>
      </w:r>
      <w:proofErr w:type="spellStart"/>
      <w:r>
        <w:t>Westphales</w:t>
      </w:r>
      <w:proofErr w:type="spellEnd"/>
      <w:r>
        <w:t xml:space="preserve"> 30. </w:t>
      </w:r>
      <w:proofErr w:type="spellStart"/>
      <w:r>
        <w:t>Junij</w:t>
      </w:r>
      <w:proofErr w:type="spellEnd"/>
      <w:r>
        <w:t xml:space="preserve">. </w:t>
      </w:r>
      <w:proofErr w:type="spellStart"/>
      <w:r>
        <w:t>M.D.LI</w:t>
      </w:r>
      <w:proofErr w:type="spellEnd"/>
      <w:r>
        <w:t xml:space="preserve">. </w:t>
      </w:r>
    </w:p>
    <w:p w14:paraId="2C9805C7" w14:textId="77777777" w:rsidR="003F126C" w:rsidRDefault="003F126C" w:rsidP="003F126C">
      <w:pPr>
        <w:pStyle w:val="berschrift2"/>
      </w:pPr>
      <w:r>
        <w:t xml:space="preserve">Vom zarten Reis des hohen </w:t>
      </w:r>
      <w:proofErr w:type="spellStart"/>
      <w:r>
        <w:t>CederBawmes</w:t>
      </w:r>
      <w:proofErr w:type="spellEnd"/>
      <w:r>
        <w:t>: Jesu Christo: Das XVII. Capitel Hesekiel.</w:t>
      </w:r>
    </w:p>
    <w:p w14:paraId="5F22689A" w14:textId="77777777" w:rsidR="003F126C" w:rsidRDefault="003F126C" w:rsidP="003F126C">
      <w:pPr>
        <w:pStyle w:val="StandardWeb"/>
      </w:pPr>
      <w:r>
        <w:t xml:space="preserve">Dis Capitel hat auch eine </w:t>
      </w:r>
      <w:proofErr w:type="spellStart"/>
      <w:r>
        <w:t>weissagung</w:t>
      </w:r>
      <w:proofErr w:type="spellEnd"/>
      <w:r>
        <w:t xml:space="preserve"> von dem zarten Reis des hohen </w:t>
      </w:r>
      <w:hyperlink r:id="rId7" w:tooltip="autoren:d:draconites:cederbawmes" w:history="1">
        <w:proofErr w:type="spellStart"/>
        <w:r>
          <w:rPr>
            <w:rStyle w:val="Hyperlink"/>
          </w:rPr>
          <w:t>CederBawmes</w:t>
        </w:r>
        <w:proofErr w:type="spellEnd"/>
      </w:hyperlink>
      <w:r>
        <w:t xml:space="preserve"> JESU CHRISTO: welche zwar den </w:t>
      </w:r>
      <w:proofErr w:type="spellStart"/>
      <w:r>
        <w:t>fromen</w:t>
      </w:r>
      <w:proofErr w:type="spellEnd"/>
      <w:r>
        <w:t xml:space="preserve"> zu </w:t>
      </w:r>
      <w:proofErr w:type="spellStart"/>
      <w:r>
        <w:t>trost</w:t>
      </w:r>
      <w:proofErr w:type="spellEnd"/>
      <w:r>
        <w:t xml:space="preserve"> </w:t>
      </w:r>
      <w:proofErr w:type="spellStart"/>
      <w:r>
        <w:t>geschach</w:t>
      </w:r>
      <w:proofErr w:type="spellEnd"/>
      <w:r>
        <w:t xml:space="preserve">. Denn weil Jerusalem </w:t>
      </w:r>
      <w:proofErr w:type="spellStart"/>
      <w:r>
        <w:t>Koenig</w:t>
      </w:r>
      <w:proofErr w:type="spellEnd"/>
      <w:r>
        <w:t xml:space="preserve"> Zedekias </w:t>
      </w:r>
      <w:proofErr w:type="spellStart"/>
      <w:r>
        <w:t>abfalles</w:t>
      </w:r>
      <w:proofErr w:type="spellEnd"/>
      <w:r>
        <w:t xml:space="preserve"> halben durch den Babylonischen </w:t>
      </w:r>
      <w:proofErr w:type="spellStart"/>
      <w:r>
        <w:t>Adeler</w:t>
      </w:r>
      <w:proofErr w:type="spellEnd"/>
      <w:r>
        <w:t xml:space="preserve"> gar vertilget werden </w:t>
      </w:r>
      <w:proofErr w:type="spellStart"/>
      <w:r>
        <w:t>solt</w:t>
      </w:r>
      <w:proofErr w:type="spellEnd"/>
      <w:r>
        <w:t xml:space="preserve"> / mochten die </w:t>
      </w:r>
      <w:proofErr w:type="spellStart"/>
      <w:r>
        <w:t>schwachglewbigen</w:t>
      </w:r>
      <w:proofErr w:type="spellEnd"/>
      <w:r>
        <w:t xml:space="preserve"> an der </w:t>
      </w:r>
      <w:proofErr w:type="spellStart"/>
      <w:r>
        <w:t>zukunfft</w:t>
      </w:r>
      <w:proofErr w:type="spellEnd"/>
      <w:r>
        <w:t xml:space="preserve"> CHRISTI </w:t>
      </w:r>
      <w:proofErr w:type="spellStart"/>
      <w:r>
        <w:t>verzveivelt</w:t>
      </w:r>
      <w:proofErr w:type="spellEnd"/>
      <w:r>
        <w:t xml:space="preserve"> haben / wo nicht solche </w:t>
      </w:r>
      <w:proofErr w:type="spellStart"/>
      <w:r>
        <w:t>verheissunge</w:t>
      </w:r>
      <w:proofErr w:type="spellEnd"/>
      <w:r>
        <w:t xml:space="preserve"> Gottes von CHRISTO </w:t>
      </w:r>
      <w:proofErr w:type="spellStart"/>
      <w:r>
        <w:t>gescheen</w:t>
      </w:r>
      <w:proofErr w:type="spellEnd"/>
      <w:r>
        <w:t xml:space="preserve"> und </w:t>
      </w:r>
      <w:proofErr w:type="spellStart"/>
      <w:r>
        <w:t>imerdar</w:t>
      </w:r>
      <w:proofErr w:type="spellEnd"/>
      <w:r>
        <w:t xml:space="preserve"> im </w:t>
      </w:r>
      <w:proofErr w:type="spellStart"/>
      <w:r>
        <w:t>schwange</w:t>
      </w:r>
      <w:proofErr w:type="spellEnd"/>
      <w:r>
        <w:t xml:space="preserve"> gegangen </w:t>
      </w:r>
      <w:proofErr w:type="spellStart"/>
      <w:r>
        <w:t>weren</w:t>
      </w:r>
      <w:proofErr w:type="spellEnd"/>
      <w:r>
        <w:t xml:space="preserve">. So last uns </w:t>
      </w:r>
      <w:proofErr w:type="spellStart"/>
      <w:r>
        <w:t>dis</w:t>
      </w:r>
      <w:proofErr w:type="spellEnd"/>
      <w:r>
        <w:t xml:space="preserve"> Capitel in dreie </w:t>
      </w:r>
      <w:proofErr w:type="spellStart"/>
      <w:r>
        <w:t>stuecke</w:t>
      </w:r>
      <w:proofErr w:type="spellEnd"/>
      <w:r>
        <w:t xml:space="preserve"> teilen und </w:t>
      </w:r>
      <w:proofErr w:type="spellStart"/>
      <w:r>
        <w:t>erzelen</w:t>
      </w:r>
      <w:proofErr w:type="spellEnd"/>
      <w:r>
        <w:t xml:space="preserve">: Im Ersten / wie der Babylonisch Adler Jerusalem gewinnet und </w:t>
      </w:r>
      <w:proofErr w:type="spellStart"/>
      <w:r>
        <w:t>Jechoniam</w:t>
      </w:r>
      <w:proofErr w:type="spellEnd"/>
      <w:r>
        <w:t xml:space="preserve"> </w:t>
      </w:r>
      <w:proofErr w:type="spellStart"/>
      <w:r>
        <w:t>wegfueret</w:t>
      </w:r>
      <w:proofErr w:type="spellEnd"/>
      <w:r>
        <w:t xml:space="preserve">: Wie der Babylonisch </w:t>
      </w:r>
      <w:proofErr w:type="spellStart"/>
      <w:r>
        <w:t>Adeler</w:t>
      </w:r>
      <w:proofErr w:type="spellEnd"/>
      <w:r>
        <w:t xml:space="preserve"> </w:t>
      </w:r>
      <w:proofErr w:type="spellStart"/>
      <w:r>
        <w:t>Zedekiam</w:t>
      </w:r>
      <w:proofErr w:type="spellEnd"/>
      <w:r>
        <w:t xml:space="preserve"> zum </w:t>
      </w:r>
      <w:proofErr w:type="spellStart"/>
      <w:r>
        <w:t>Koenig</w:t>
      </w:r>
      <w:proofErr w:type="spellEnd"/>
      <w:r>
        <w:t xml:space="preserve"> setzt zu Jerusalem: Wie Zedekia vom </w:t>
      </w:r>
      <w:proofErr w:type="spellStart"/>
      <w:r>
        <w:t>Koenig</w:t>
      </w:r>
      <w:proofErr w:type="spellEnd"/>
      <w:r>
        <w:t xml:space="preserve"> zu Babel </w:t>
      </w:r>
      <w:proofErr w:type="spellStart"/>
      <w:r>
        <w:t>abefellet</w:t>
      </w:r>
      <w:proofErr w:type="spellEnd"/>
      <w:r>
        <w:t xml:space="preserve"> und </w:t>
      </w:r>
      <w:proofErr w:type="spellStart"/>
      <w:r>
        <w:t>darumb</w:t>
      </w:r>
      <w:proofErr w:type="spellEnd"/>
      <w:r>
        <w:t xml:space="preserve"> in Gottes </w:t>
      </w:r>
      <w:proofErr w:type="spellStart"/>
      <w:r>
        <w:t>ungnade</w:t>
      </w:r>
      <w:proofErr w:type="spellEnd"/>
      <w:r>
        <w:t xml:space="preserve"> </w:t>
      </w:r>
      <w:proofErr w:type="spellStart"/>
      <w:r>
        <w:t>fellet</w:t>
      </w:r>
      <w:proofErr w:type="spellEnd"/>
      <w:r>
        <w:t xml:space="preserve"> das er sich mit dem </w:t>
      </w:r>
      <w:proofErr w:type="spellStart"/>
      <w:r>
        <w:t>AEgyptischen</w:t>
      </w:r>
      <w:proofErr w:type="spellEnd"/>
      <w:r>
        <w:t xml:space="preserve"> </w:t>
      </w:r>
      <w:proofErr w:type="spellStart"/>
      <w:r>
        <w:t>Adeler</w:t>
      </w:r>
      <w:proofErr w:type="spellEnd"/>
      <w:r>
        <w:t xml:space="preserve"> verbindet. Im Andern / wird das </w:t>
      </w:r>
      <w:proofErr w:type="spellStart"/>
      <w:r>
        <w:t>retzel</w:t>
      </w:r>
      <w:proofErr w:type="spellEnd"/>
      <w:r>
        <w:t xml:space="preserve"> und </w:t>
      </w:r>
      <w:proofErr w:type="spellStart"/>
      <w:r>
        <w:t>gleichnis</w:t>
      </w:r>
      <w:proofErr w:type="spellEnd"/>
      <w:r>
        <w:t xml:space="preserve"> von zweien Adlern von Gott </w:t>
      </w:r>
      <w:proofErr w:type="spellStart"/>
      <w:r>
        <w:t>selbs</w:t>
      </w:r>
      <w:proofErr w:type="spellEnd"/>
      <w:r>
        <w:t xml:space="preserve"> </w:t>
      </w:r>
      <w:proofErr w:type="spellStart"/>
      <w:r>
        <w:t>ausgeleget</w:t>
      </w:r>
      <w:proofErr w:type="spellEnd"/>
      <w:r>
        <w:t xml:space="preserve">. Im Dritten / Vom </w:t>
      </w:r>
      <w:proofErr w:type="spellStart"/>
      <w:r>
        <w:t>stam</w:t>
      </w:r>
      <w:proofErr w:type="spellEnd"/>
      <w:r>
        <w:t xml:space="preserve"> und </w:t>
      </w:r>
      <w:proofErr w:type="spellStart"/>
      <w:r>
        <w:t>geschlecht</w:t>
      </w:r>
      <w:proofErr w:type="spellEnd"/>
      <w:r>
        <w:t xml:space="preserve"> CHRISTI: Wie Gott CHRISTI Reich zu Jerusalem werde lassen </w:t>
      </w:r>
      <w:proofErr w:type="spellStart"/>
      <w:r>
        <w:t>anfahen</w:t>
      </w:r>
      <w:proofErr w:type="spellEnd"/>
      <w:r>
        <w:t xml:space="preserve">: Wie aus Juden und Heiden eine Christenheit werden sol. </w:t>
      </w:r>
    </w:p>
    <w:p w14:paraId="4613B675" w14:textId="77777777" w:rsidR="003F126C" w:rsidRDefault="003F126C" w:rsidP="003F126C">
      <w:pPr>
        <w:pStyle w:val="StandardWeb"/>
      </w:pPr>
      <w:r>
        <w:rPr>
          <w:rStyle w:val="Hervorhebung"/>
          <w:rFonts w:eastAsiaTheme="majorEastAsia"/>
        </w:rPr>
        <w:t xml:space="preserve">Und des </w:t>
      </w:r>
      <w:proofErr w:type="spellStart"/>
      <w:r>
        <w:rPr>
          <w:rStyle w:val="Hervorhebung"/>
          <w:rFonts w:eastAsiaTheme="majorEastAsia"/>
        </w:rPr>
        <w:t>Hern</w:t>
      </w:r>
      <w:proofErr w:type="spellEnd"/>
      <w:r>
        <w:rPr>
          <w:rStyle w:val="Hervorhebung"/>
          <w:rFonts w:eastAsiaTheme="majorEastAsia"/>
        </w:rPr>
        <w:t xml:space="preserve"> Wort </w:t>
      </w:r>
      <w:proofErr w:type="spellStart"/>
      <w:r>
        <w:rPr>
          <w:rStyle w:val="Hervorhebung"/>
          <w:rFonts w:eastAsiaTheme="majorEastAsia"/>
        </w:rPr>
        <w:t>geschach</w:t>
      </w:r>
      <w:proofErr w:type="spellEnd"/>
      <w:r>
        <w:rPr>
          <w:rStyle w:val="Hervorhebung"/>
          <w:rFonts w:eastAsiaTheme="majorEastAsia"/>
        </w:rPr>
        <w:t xml:space="preserve"> zu mr / und sprach / Du </w:t>
      </w:r>
      <w:proofErr w:type="spellStart"/>
      <w:r>
        <w:rPr>
          <w:rStyle w:val="Hervorhebung"/>
          <w:rFonts w:eastAsiaTheme="majorEastAsia"/>
        </w:rPr>
        <w:t>menschenKind</w:t>
      </w:r>
      <w:proofErr w:type="spellEnd"/>
      <w:r>
        <w:rPr>
          <w:rStyle w:val="Hervorhebung"/>
          <w:rFonts w:eastAsiaTheme="majorEastAsia"/>
        </w:rPr>
        <w:t xml:space="preserve"> / lege dem Hause Israel ein </w:t>
      </w:r>
      <w:proofErr w:type="spellStart"/>
      <w:r>
        <w:rPr>
          <w:rStyle w:val="Hervorhebung"/>
          <w:rFonts w:eastAsiaTheme="majorEastAsia"/>
        </w:rPr>
        <w:t>REtzel</w:t>
      </w:r>
      <w:proofErr w:type="spellEnd"/>
      <w:r>
        <w:rPr>
          <w:rStyle w:val="Hervorhebung"/>
          <w:rFonts w:eastAsiaTheme="majorEastAsia"/>
        </w:rPr>
        <w:t xml:space="preserve"> </w:t>
      </w:r>
      <w:proofErr w:type="spellStart"/>
      <w:r>
        <w:rPr>
          <w:rStyle w:val="Hervorhebung"/>
          <w:rFonts w:eastAsiaTheme="majorEastAsia"/>
        </w:rPr>
        <w:t>fuer</w:t>
      </w:r>
      <w:proofErr w:type="spellEnd"/>
      <w:r>
        <w:rPr>
          <w:rStyle w:val="Hervorhebung"/>
          <w:rFonts w:eastAsiaTheme="majorEastAsia"/>
        </w:rPr>
        <w:t xml:space="preserve"> und ein </w:t>
      </w:r>
      <w:proofErr w:type="spellStart"/>
      <w:r>
        <w:rPr>
          <w:rStyle w:val="Hervorhebung"/>
          <w:rFonts w:eastAsiaTheme="majorEastAsia"/>
        </w:rPr>
        <w:t>gleichnis</w:t>
      </w:r>
      <w:proofErr w:type="spellEnd"/>
      <w:r>
        <w:rPr>
          <w:rStyle w:val="Hervorhebung"/>
          <w:rFonts w:eastAsiaTheme="majorEastAsia"/>
        </w:rPr>
        <w:t xml:space="preserve"> / und sprich / so spricht der Herr Herr. Ein </w:t>
      </w:r>
      <w:proofErr w:type="spellStart"/>
      <w:r>
        <w:rPr>
          <w:rStyle w:val="Hervorhebung"/>
          <w:rFonts w:eastAsiaTheme="majorEastAsia"/>
        </w:rPr>
        <w:t>grosser</w:t>
      </w:r>
      <w:proofErr w:type="spellEnd"/>
      <w:r>
        <w:rPr>
          <w:rStyle w:val="Hervorhebung"/>
          <w:rFonts w:eastAsiaTheme="majorEastAsia"/>
        </w:rPr>
        <w:t xml:space="preserve"> </w:t>
      </w:r>
      <w:proofErr w:type="spellStart"/>
      <w:r>
        <w:rPr>
          <w:rStyle w:val="Hervorhebung"/>
          <w:rFonts w:eastAsiaTheme="majorEastAsia"/>
        </w:rPr>
        <w:t>Adeler</w:t>
      </w:r>
      <w:proofErr w:type="spellEnd"/>
      <w:r>
        <w:rPr>
          <w:rStyle w:val="Hervorhebung"/>
          <w:rFonts w:eastAsiaTheme="majorEastAsia"/>
        </w:rPr>
        <w:t xml:space="preserve"> mit </w:t>
      </w:r>
      <w:proofErr w:type="spellStart"/>
      <w:r>
        <w:rPr>
          <w:rStyle w:val="Hervorhebung"/>
          <w:rFonts w:eastAsiaTheme="majorEastAsia"/>
        </w:rPr>
        <w:t>grossen</w:t>
      </w:r>
      <w:proofErr w:type="spellEnd"/>
      <w:r>
        <w:rPr>
          <w:rStyle w:val="Hervorhebung"/>
          <w:rFonts w:eastAsiaTheme="majorEastAsia"/>
        </w:rPr>
        <w:t xml:space="preserve"> </w:t>
      </w:r>
      <w:proofErr w:type="spellStart"/>
      <w:r>
        <w:rPr>
          <w:rStyle w:val="Hervorhebung"/>
          <w:rFonts w:eastAsiaTheme="majorEastAsia"/>
        </w:rPr>
        <w:t>fluegeln</w:t>
      </w:r>
      <w:proofErr w:type="spellEnd"/>
      <w:r>
        <w:rPr>
          <w:rStyle w:val="Hervorhebung"/>
          <w:rFonts w:eastAsiaTheme="majorEastAsia"/>
        </w:rPr>
        <w:t xml:space="preserve"> und langen </w:t>
      </w:r>
      <w:proofErr w:type="spellStart"/>
      <w:r>
        <w:rPr>
          <w:rStyle w:val="Hervorhebung"/>
          <w:rFonts w:eastAsiaTheme="majorEastAsia"/>
        </w:rPr>
        <w:t>fittichen</w:t>
      </w:r>
      <w:proofErr w:type="spellEnd"/>
      <w:r>
        <w:rPr>
          <w:rStyle w:val="Hervorhebung"/>
          <w:rFonts w:eastAsiaTheme="majorEastAsia"/>
        </w:rPr>
        <w:t xml:space="preserve"> und </w:t>
      </w:r>
      <w:proofErr w:type="spellStart"/>
      <w:r>
        <w:rPr>
          <w:rStyle w:val="Hervorhebung"/>
          <w:rFonts w:eastAsiaTheme="majorEastAsia"/>
        </w:rPr>
        <w:t>vol</w:t>
      </w:r>
      <w:proofErr w:type="spellEnd"/>
      <w:r>
        <w:rPr>
          <w:rStyle w:val="Hervorhebung"/>
          <w:rFonts w:eastAsiaTheme="majorEastAsia"/>
        </w:rPr>
        <w:t xml:space="preserve"> federn / die </w:t>
      </w:r>
      <w:proofErr w:type="spellStart"/>
      <w:r>
        <w:rPr>
          <w:rStyle w:val="Hervorhebung"/>
          <w:rFonts w:eastAsiaTheme="majorEastAsia"/>
        </w:rPr>
        <w:t>bund</w:t>
      </w:r>
      <w:proofErr w:type="spellEnd"/>
      <w:r>
        <w:rPr>
          <w:rStyle w:val="Hervorhebung"/>
          <w:rFonts w:eastAsiaTheme="majorEastAsia"/>
        </w:rPr>
        <w:t xml:space="preserve"> waren / kam </w:t>
      </w:r>
      <w:proofErr w:type="spellStart"/>
      <w:r>
        <w:rPr>
          <w:rStyle w:val="Hervorhebung"/>
          <w:rFonts w:eastAsiaTheme="majorEastAsia"/>
        </w:rPr>
        <w:t>auff</w:t>
      </w:r>
      <w:proofErr w:type="spellEnd"/>
      <w:r>
        <w:rPr>
          <w:rStyle w:val="Hervorhebung"/>
          <w:rFonts w:eastAsiaTheme="majorEastAsia"/>
        </w:rPr>
        <w:t xml:space="preserve"> Libanon / und </w:t>
      </w:r>
      <w:proofErr w:type="spellStart"/>
      <w:r>
        <w:rPr>
          <w:rStyle w:val="Hervorhebung"/>
          <w:rFonts w:eastAsiaTheme="majorEastAsia"/>
        </w:rPr>
        <w:t>nam</w:t>
      </w:r>
      <w:proofErr w:type="spellEnd"/>
      <w:r>
        <w:rPr>
          <w:rStyle w:val="Hervorhebung"/>
          <w:rFonts w:eastAsiaTheme="majorEastAsia"/>
        </w:rPr>
        <w:t xml:space="preserve"> den </w:t>
      </w:r>
      <w:proofErr w:type="spellStart"/>
      <w:r>
        <w:rPr>
          <w:rStyle w:val="Hervorhebung"/>
          <w:rFonts w:eastAsiaTheme="majorEastAsia"/>
        </w:rPr>
        <w:t>Wipffel</w:t>
      </w:r>
      <w:proofErr w:type="spellEnd"/>
      <w:r>
        <w:rPr>
          <w:rStyle w:val="Hervorhebung"/>
          <w:rFonts w:eastAsiaTheme="majorEastAsia"/>
        </w:rPr>
        <w:t xml:space="preserve"> von dem Ceder / und brach das oberste reis ab / und </w:t>
      </w:r>
      <w:proofErr w:type="spellStart"/>
      <w:r>
        <w:rPr>
          <w:rStyle w:val="Hervorhebung"/>
          <w:rFonts w:eastAsiaTheme="majorEastAsia"/>
        </w:rPr>
        <w:t>fueret</w:t>
      </w:r>
      <w:proofErr w:type="spellEnd"/>
      <w:r>
        <w:rPr>
          <w:rStyle w:val="Hervorhebung"/>
          <w:rFonts w:eastAsiaTheme="majorEastAsia"/>
        </w:rPr>
        <w:t xml:space="preserve"> es ins </w:t>
      </w:r>
      <w:proofErr w:type="spellStart"/>
      <w:r>
        <w:rPr>
          <w:rStyle w:val="Hervorhebung"/>
          <w:rFonts w:eastAsiaTheme="majorEastAsia"/>
        </w:rPr>
        <w:t>Kremerland</w:t>
      </w:r>
      <w:proofErr w:type="spellEnd"/>
      <w:r>
        <w:rPr>
          <w:rStyle w:val="Hervorhebung"/>
          <w:rFonts w:eastAsiaTheme="majorEastAsia"/>
        </w:rPr>
        <w:t xml:space="preserve"> / und setzt es in die </w:t>
      </w:r>
      <w:proofErr w:type="spellStart"/>
      <w:r>
        <w:rPr>
          <w:rStyle w:val="Hervorhebung"/>
          <w:rFonts w:eastAsiaTheme="majorEastAsia"/>
        </w:rPr>
        <w:t>Kauffmans</w:t>
      </w:r>
      <w:proofErr w:type="spellEnd"/>
      <w:r>
        <w:rPr>
          <w:rStyle w:val="Hervorhebung"/>
          <w:rFonts w:eastAsiaTheme="majorEastAsia"/>
        </w:rPr>
        <w:t xml:space="preserve"> stad. Er </w:t>
      </w:r>
      <w:proofErr w:type="spellStart"/>
      <w:r>
        <w:rPr>
          <w:rStyle w:val="Hervorhebung"/>
          <w:rFonts w:eastAsiaTheme="majorEastAsia"/>
        </w:rPr>
        <w:t>nam</w:t>
      </w:r>
      <w:proofErr w:type="spellEnd"/>
      <w:r>
        <w:rPr>
          <w:rStyle w:val="Hervorhebung"/>
          <w:rFonts w:eastAsiaTheme="majorEastAsia"/>
        </w:rPr>
        <w:t xml:space="preserve"> auch samen aus demselbigen Lande / und </w:t>
      </w:r>
      <w:proofErr w:type="spellStart"/>
      <w:r>
        <w:rPr>
          <w:rStyle w:val="Hervorhebung"/>
          <w:rFonts w:eastAsiaTheme="majorEastAsia"/>
        </w:rPr>
        <w:t>seet</w:t>
      </w:r>
      <w:proofErr w:type="spellEnd"/>
      <w:r>
        <w:rPr>
          <w:rStyle w:val="Hervorhebung"/>
          <w:rFonts w:eastAsiaTheme="majorEastAsia"/>
        </w:rPr>
        <w:t xml:space="preserve"> in in das </w:t>
      </w:r>
      <w:proofErr w:type="spellStart"/>
      <w:r>
        <w:rPr>
          <w:rStyle w:val="Hervorhebung"/>
          <w:rFonts w:eastAsiaTheme="majorEastAsia"/>
        </w:rPr>
        <w:t>selb</w:t>
      </w:r>
      <w:proofErr w:type="spellEnd"/>
      <w:r>
        <w:rPr>
          <w:rStyle w:val="Hervorhebung"/>
          <w:rFonts w:eastAsiaTheme="majorEastAsia"/>
        </w:rPr>
        <w:t xml:space="preserve"> </w:t>
      </w:r>
      <w:proofErr w:type="spellStart"/>
      <w:r>
        <w:rPr>
          <w:rStyle w:val="Hervorhebung"/>
          <w:rFonts w:eastAsiaTheme="majorEastAsia"/>
        </w:rPr>
        <w:t>gutte</w:t>
      </w:r>
      <w:proofErr w:type="spellEnd"/>
      <w:r>
        <w:rPr>
          <w:rStyle w:val="Hervorhebung"/>
          <w:rFonts w:eastAsiaTheme="majorEastAsia"/>
        </w:rPr>
        <w:t xml:space="preserve"> </w:t>
      </w:r>
      <w:proofErr w:type="spellStart"/>
      <w:r>
        <w:rPr>
          <w:rStyle w:val="Hervorhebung"/>
          <w:rFonts w:eastAsiaTheme="majorEastAsia"/>
        </w:rPr>
        <w:t>land</w:t>
      </w:r>
      <w:proofErr w:type="spellEnd"/>
      <w:r>
        <w:rPr>
          <w:rStyle w:val="Hervorhebung"/>
          <w:rFonts w:eastAsiaTheme="majorEastAsia"/>
        </w:rPr>
        <w:t xml:space="preserve"> / da viel </w:t>
      </w:r>
      <w:proofErr w:type="spellStart"/>
      <w:r>
        <w:rPr>
          <w:rStyle w:val="Hervorhebung"/>
          <w:rFonts w:eastAsiaTheme="majorEastAsia"/>
        </w:rPr>
        <w:t>wassers</w:t>
      </w:r>
      <w:proofErr w:type="spellEnd"/>
      <w:r>
        <w:rPr>
          <w:rStyle w:val="Hervorhebung"/>
          <w:rFonts w:eastAsiaTheme="majorEastAsia"/>
        </w:rPr>
        <w:t xml:space="preserve"> ist / und </w:t>
      </w:r>
      <w:proofErr w:type="spellStart"/>
      <w:r>
        <w:rPr>
          <w:rStyle w:val="Hervorhebung"/>
          <w:rFonts w:eastAsiaTheme="majorEastAsia"/>
        </w:rPr>
        <w:t>satzt</w:t>
      </w:r>
      <w:proofErr w:type="spellEnd"/>
      <w:r>
        <w:rPr>
          <w:rStyle w:val="Hervorhebung"/>
          <w:rFonts w:eastAsiaTheme="majorEastAsia"/>
        </w:rPr>
        <w:t xml:space="preserve"> es lose hin. Und es wuchs und ward ein </w:t>
      </w:r>
      <w:proofErr w:type="spellStart"/>
      <w:r>
        <w:rPr>
          <w:rStyle w:val="Hervorhebung"/>
          <w:rFonts w:eastAsiaTheme="majorEastAsia"/>
        </w:rPr>
        <w:t>ausgebreiter</w:t>
      </w:r>
      <w:proofErr w:type="spellEnd"/>
      <w:r>
        <w:rPr>
          <w:rStyle w:val="Hervorhebung"/>
          <w:rFonts w:eastAsiaTheme="majorEastAsia"/>
        </w:rPr>
        <w:t xml:space="preserve"> Weinstock / und </w:t>
      </w:r>
      <w:proofErr w:type="spellStart"/>
      <w:r>
        <w:rPr>
          <w:rStyle w:val="Hervorhebung"/>
          <w:rFonts w:eastAsiaTheme="majorEastAsia"/>
        </w:rPr>
        <w:t>nidriges</w:t>
      </w:r>
      <w:proofErr w:type="spellEnd"/>
      <w:r>
        <w:rPr>
          <w:rStyle w:val="Hervorhebung"/>
          <w:rFonts w:eastAsiaTheme="majorEastAsia"/>
        </w:rPr>
        <w:t xml:space="preserve"> </w:t>
      </w:r>
      <w:proofErr w:type="spellStart"/>
      <w:r>
        <w:rPr>
          <w:rStyle w:val="Hervorhebung"/>
          <w:rFonts w:eastAsiaTheme="majorEastAsia"/>
        </w:rPr>
        <w:t>stammes</w:t>
      </w:r>
      <w:proofErr w:type="spellEnd"/>
      <w:r>
        <w:rPr>
          <w:rStyle w:val="Hervorhebung"/>
          <w:rFonts w:eastAsiaTheme="majorEastAsia"/>
        </w:rPr>
        <w:t xml:space="preserve"> / denn seine Reben bogen sich zu im / und seine </w:t>
      </w:r>
      <w:proofErr w:type="spellStart"/>
      <w:r>
        <w:rPr>
          <w:rStyle w:val="Hervorhebung"/>
          <w:rFonts w:eastAsiaTheme="majorEastAsia"/>
        </w:rPr>
        <w:t>Wurtzeln</w:t>
      </w:r>
      <w:proofErr w:type="spellEnd"/>
      <w:r>
        <w:rPr>
          <w:rStyle w:val="Hervorhebung"/>
          <w:rFonts w:eastAsiaTheme="majorEastAsia"/>
        </w:rPr>
        <w:t xml:space="preserve"> waren unter im / und war also ein Weinstock / der Reben </w:t>
      </w:r>
      <w:proofErr w:type="spellStart"/>
      <w:r>
        <w:rPr>
          <w:rStyle w:val="Hervorhebung"/>
          <w:rFonts w:eastAsiaTheme="majorEastAsia"/>
        </w:rPr>
        <w:t>kreig</w:t>
      </w:r>
      <w:proofErr w:type="spellEnd"/>
      <w:r>
        <w:rPr>
          <w:rStyle w:val="Hervorhebung"/>
          <w:rFonts w:eastAsiaTheme="majorEastAsia"/>
        </w:rPr>
        <w:t xml:space="preserve"> und zweige. Und da war ein </w:t>
      </w:r>
      <w:proofErr w:type="spellStart"/>
      <w:r>
        <w:rPr>
          <w:rStyle w:val="Hervorhebung"/>
          <w:rFonts w:eastAsiaTheme="majorEastAsia"/>
        </w:rPr>
        <w:t>ander</w:t>
      </w:r>
      <w:proofErr w:type="spellEnd"/>
      <w:r>
        <w:rPr>
          <w:rStyle w:val="Hervorhebung"/>
          <w:rFonts w:eastAsiaTheme="majorEastAsia"/>
        </w:rPr>
        <w:t xml:space="preserve"> </w:t>
      </w:r>
      <w:proofErr w:type="spellStart"/>
      <w:r>
        <w:rPr>
          <w:rStyle w:val="Hervorhebung"/>
          <w:rFonts w:eastAsiaTheme="majorEastAsia"/>
        </w:rPr>
        <w:t>grosser</w:t>
      </w:r>
      <w:proofErr w:type="spellEnd"/>
      <w:r>
        <w:rPr>
          <w:rStyle w:val="Hervorhebung"/>
          <w:rFonts w:eastAsiaTheme="majorEastAsia"/>
        </w:rPr>
        <w:t xml:space="preserve"> </w:t>
      </w:r>
      <w:proofErr w:type="spellStart"/>
      <w:r>
        <w:rPr>
          <w:rStyle w:val="Hervorhebung"/>
          <w:rFonts w:eastAsiaTheme="majorEastAsia"/>
        </w:rPr>
        <w:t>Adeler</w:t>
      </w:r>
      <w:proofErr w:type="spellEnd"/>
      <w:r>
        <w:rPr>
          <w:rStyle w:val="Hervorhebung"/>
          <w:rFonts w:eastAsiaTheme="majorEastAsia"/>
        </w:rPr>
        <w:t xml:space="preserve"> mit </w:t>
      </w:r>
      <w:proofErr w:type="spellStart"/>
      <w:r>
        <w:rPr>
          <w:rStyle w:val="Hervorhebung"/>
          <w:rFonts w:eastAsiaTheme="majorEastAsia"/>
        </w:rPr>
        <w:t>grossen</w:t>
      </w:r>
      <w:proofErr w:type="spellEnd"/>
      <w:r>
        <w:rPr>
          <w:rStyle w:val="Hervorhebung"/>
          <w:rFonts w:eastAsiaTheme="majorEastAsia"/>
        </w:rPr>
        <w:t xml:space="preserve"> </w:t>
      </w:r>
      <w:proofErr w:type="spellStart"/>
      <w:r>
        <w:rPr>
          <w:rStyle w:val="Hervorhebung"/>
          <w:rFonts w:eastAsiaTheme="majorEastAsia"/>
        </w:rPr>
        <w:t>fluegeln</w:t>
      </w:r>
      <w:proofErr w:type="spellEnd"/>
      <w:r>
        <w:rPr>
          <w:rStyle w:val="Hervorhebung"/>
          <w:rFonts w:eastAsiaTheme="majorEastAsia"/>
        </w:rPr>
        <w:t xml:space="preserve"> und vielen </w:t>
      </w:r>
      <w:proofErr w:type="spellStart"/>
      <w:r>
        <w:rPr>
          <w:rStyle w:val="Hervorhebung"/>
          <w:rFonts w:eastAsiaTheme="majorEastAsia"/>
        </w:rPr>
        <w:t>feddern</w:t>
      </w:r>
      <w:proofErr w:type="spellEnd"/>
      <w:r>
        <w:rPr>
          <w:rStyle w:val="Hervorhebung"/>
          <w:rFonts w:eastAsiaTheme="majorEastAsia"/>
        </w:rPr>
        <w:t xml:space="preserve"> / und </w:t>
      </w:r>
      <w:proofErr w:type="spellStart"/>
      <w:r>
        <w:rPr>
          <w:rStyle w:val="Hervorhebung"/>
          <w:rFonts w:eastAsiaTheme="majorEastAsia"/>
        </w:rPr>
        <w:t>sihe</w:t>
      </w:r>
      <w:proofErr w:type="spellEnd"/>
      <w:r>
        <w:rPr>
          <w:rStyle w:val="Hervorhebung"/>
          <w:rFonts w:eastAsiaTheme="majorEastAsia"/>
        </w:rPr>
        <w:t xml:space="preserve"> / der Weinstock / hatte verlangen an seinen </w:t>
      </w:r>
      <w:proofErr w:type="spellStart"/>
      <w:r>
        <w:rPr>
          <w:rStyle w:val="Hervorhebung"/>
          <w:rFonts w:eastAsiaTheme="majorEastAsia"/>
        </w:rPr>
        <w:t>wurtzeln</w:t>
      </w:r>
      <w:proofErr w:type="spellEnd"/>
      <w:r>
        <w:rPr>
          <w:rStyle w:val="Hervorhebung"/>
          <w:rFonts w:eastAsiaTheme="majorEastAsia"/>
        </w:rPr>
        <w:t xml:space="preserve"> zu diesem </w:t>
      </w:r>
      <w:proofErr w:type="spellStart"/>
      <w:r>
        <w:rPr>
          <w:rStyle w:val="Hervorhebung"/>
          <w:rFonts w:eastAsiaTheme="majorEastAsia"/>
        </w:rPr>
        <w:t>Adeler</w:t>
      </w:r>
      <w:proofErr w:type="spellEnd"/>
      <w:r>
        <w:rPr>
          <w:rStyle w:val="Hervorhebung"/>
          <w:rFonts w:eastAsiaTheme="majorEastAsia"/>
        </w:rPr>
        <w:t xml:space="preserve"> / und streckt seine Reben aus gegen im / das er </w:t>
      </w:r>
      <w:proofErr w:type="spellStart"/>
      <w:r>
        <w:rPr>
          <w:rStyle w:val="Hervorhebung"/>
          <w:rFonts w:eastAsiaTheme="majorEastAsia"/>
        </w:rPr>
        <w:t>gewessert</w:t>
      </w:r>
      <w:proofErr w:type="spellEnd"/>
      <w:r>
        <w:rPr>
          <w:rStyle w:val="Hervorhebung"/>
          <w:rFonts w:eastAsiaTheme="majorEastAsia"/>
        </w:rPr>
        <w:t xml:space="preserve"> </w:t>
      </w:r>
      <w:proofErr w:type="spellStart"/>
      <w:r>
        <w:rPr>
          <w:rStyle w:val="Hervorhebung"/>
          <w:rFonts w:eastAsiaTheme="majorEastAsia"/>
        </w:rPr>
        <w:t>wuerde</w:t>
      </w:r>
      <w:proofErr w:type="spellEnd"/>
      <w:r>
        <w:rPr>
          <w:rStyle w:val="Hervorhebung"/>
          <w:rFonts w:eastAsiaTheme="majorEastAsia"/>
        </w:rPr>
        <w:t xml:space="preserve"> vom platz seiner </w:t>
      </w:r>
      <w:proofErr w:type="spellStart"/>
      <w:r>
        <w:rPr>
          <w:rStyle w:val="Hervorhebung"/>
          <w:rFonts w:eastAsiaTheme="majorEastAsia"/>
        </w:rPr>
        <w:t>pflantzen</w:t>
      </w:r>
      <w:proofErr w:type="spellEnd"/>
      <w:r>
        <w:rPr>
          <w:rStyle w:val="Hervorhebung"/>
          <w:rFonts w:eastAsiaTheme="majorEastAsia"/>
        </w:rPr>
        <w:t xml:space="preserve">. Und war doch </w:t>
      </w:r>
      <w:proofErr w:type="spellStart"/>
      <w:r>
        <w:rPr>
          <w:rStyle w:val="Hervorhebung"/>
          <w:rFonts w:eastAsiaTheme="majorEastAsia"/>
        </w:rPr>
        <w:t>auff</w:t>
      </w:r>
      <w:proofErr w:type="spellEnd"/>
      <w:r>
        <w:rPr>
          <w:rStyle w:val="Hervorhebung"/>
          <w:rFonts w:eastAsiaTheme="majorEastAsia"/>
        </w:rPr>
        <w:t xml:space="preserve"> ein </w:t>
      </w:r>
      <w:proofErr w:type="spellStart"/>
      <w:r>
        <w:rPr>
          <w:rStyle w:val="Hervorhebung"/>
          <w:rFonts w:eastAsiaTheme="majorEastAsia"/>
        </w:rPr>
        <w:t>gutten</w:t>
      </w:r>
      <w:proofErr w:type="spellEnd"/>
      <w:r>
        <w:rPr>
          <w:rStyle w:val="Hervorhebung"/>
          <w:rFonts w:eastAsiaTheme="majorEastAsia"/>
        </w:rPr>
        <w:t xml:space="preserve"> </w:t>
      </w:r>
      <w:proofErr w:type="spellStart"/>
      <w:r>
        <w:rPr>
          <w:rStyle w:val="Hervorhebung"/>
          <w:rFonts w:eastAsiaTheme="majorEastAsia"/>
        </w:rPr>
        <w:t>bodem</w:t>
      </w:r>
      <w:proofErr w:type="spellEnd"/>
      <w:r>
        <w:rPr>
          <w:rStyle w:val="Hervorhebung"/>
          <w:rFonts w:eastAsiaTheme="majorEastAsia"/>
        </w:rPr>
        <w:t xml:space="preserve"> / an viel </w:t>
      </w:r>
      <w:proofErr w:type="spellStart"/>
      <w:r>
        <w:rPr>
          <w:rStyle w:val="Hervorhebung"/>
          <w:rFonts w:eastAsiaTheme="majorEastAsia"/>
        </w:rPr>
        <w:t>wasser</w:t>
      </w:r>
      <w:proofErr w:type="spellEnd"/>
      <w:r>
        <w:rPr>
          <w:rStyle w:val="Hervorhebung"/>
          <w:rFonts w:eastAsiaTheme="majorEastAsia"/>
        </w:rPr>
        <w:t xml:space="preserve"> </w:t>
      </w:r>
      <w:proofErr w:type="spellStart"/>
      <w:r>
        <w:rPr>
          <w:rStyle w:val="Hervorhebung"/>
          <w:rFonts w:eastAsiaTheme="majorEastAsia"/>
        </w:rPr>
        <w:t>gepflantzt</w:t>
      </w:r>
      <w:proofErr w:type="spellEnd"/>
      <w:r>
        <w:rPr>
          <w:rStyle w:val="Hervorhebung"/>
          <w:rFonts w:eastAsiaTheme="majorEastAsia"/>
        </w:rPr>
        <w:t xml:space="preserve"> / das er </w:t>
      </w:r>
      <w:proofErr w:type="spellStart"/>
      <w:r>
        <w:rPr>
          <w:rStyle w:val="Hervorhebung"/>
          <w:rFonts w:eastAsiaTheme="majorEastAsia"/>
        </w:rPr>
        <w:t>wol</w:t>
      </w:r>
      <w:proofErr w:type="spellEnd"/>
      <w:r>
        <w:rPr>
          <w:rStyle w:val="Hervorhebung"/>
          <w:rFonts w:eastAsiaTheme="majorEastAsia"/>
        </w:rPr>
        <w:t xml:space="preserve"> </w:t>
      </w:r>
      <w:proofErr w:type="spellStart"/>
      <w:r>
        <w:rPr>
          <w:rStyle w:val="Hervorhebung"/>
          <w:rFonts w:eastAsiaTheme="majorEastAsia"/>
        </w:rPr>
        <w:t>hette</w:t>
      </w:r>
      <w:proofErr w:type="spellEnd"/>
      <w:r>
        <w:rPr>
          <w:rStyle w:val="Hervorhebung"/>
          <w:rFonts w:eastAsiaTheme="majorEastAsia"/>
        </w:rPr>
        <w:t xml:space="preserve"> </w:t>
      </w:r>
      <w:proofErr w:type="spellStart"/>
      <w:r>
        <w:rPr>
          <w:rStyle w:val="Hervorhebung"/>
          <w:rFonts w:eastAsiaTheme="majorEastAsia"/>
        </w:rPr>
        <w:t>koennen</w:t>
      </w:r>
      <w:proofErr w:type="spellEnd"/>
      <w:r>
        <w:rPr>
          <w:rStyle w:val="Hervorhebung"/>
          <w:rFonts w:eastAsiaTheme="majorEastAsia"/>
        </w:rPr>
        <w:t xml:space="preserve"> zweige bringen / </w:t>
      </w:r>
      <w:proofErr w:type="spellStart"/>
      <w:r>
        <w:rPr>
          <w:rStyle w:val="Hervorhebung"/>
          <w:rFonts w:eastAsiaTheme="majorEastAsia"/>
        </w:rPr>
        <w:t>fruechte</w:t>
      </w:r>
      <w:proofErr w:type="spellEnd"/>
      <w:r>
        <w:rPr>
          <w:rStyle w:val="Hervorhebung"/>
          <w:rFonts w:eastAsiaTheme="majorEastAsia"/>
        </w:rPr>
        <w:t xml:space="preserve"> tragen / und ein </w:t>
      </w:r>
      <w:proofErr w:type="spellStart"/>
      <w:r>
        <w:rPr>
          <w:rStyle w:val="Hervorhebung"/>
          <w:rFonts w:eastAsiaTheme="majorEastAsia"/>
        </w:rPr>
        <w:t>herlicher</w:t>
      </w:r>
      <w:proofErr w:type="spellEnd"/>
      <w:r>
        <w:rPr>
          <w:rStyle w:val="Hervorhebung"/>
          <w:rFonts w:eastAsiaTheme="majorEastAsia"/>
        </w:rPr>
        <w:t xml:space="preserve"> Weinstock werden. So sprich nu / also sagt der Herr Herr / </w:t>
      </w:r>
      <w:proofErr w:type="spellStart"/>
      <w:r>
        <w:rPr>
          <w:rStyle w:val="Hervorhebung"/>
          <w:rFonts w:eastAsiaTheme="majorEastAsia"/>
        </w:rPr>
        <w:t>solt</w:t>
      </w:r>
      <w:proofErr w:type="spellEnd"/>
      <w:r>
        <w:rPr>
          <w:rStyle w:val="Hervorhebung"/>
          <w:rFonts w:eastAsiaTheme="majorEastAsia"/>
        </w:rPr>
        <w:t xml:space="preserve"> der geraten: Ja man wird seine </w:t>
      </w:r>
      <w:proofErr w:type="spellStart"/>
      <w:r>
        <w:rPr>
          <w:rStyle w:val="Hervorhebung"/>
          <w:rFonts w:eastAsiaTheme="majorEastAsia"/>
        </w:rPr>
        <w:t>wurtzel</w:t>
      </w:r>
      <w:proofErr w:type="spellEnd"/>
      <w:r>
        <w:rPr>
          <w:rStyle w:val="Hervorhebung"/>
          <w:rFonts w:eastAsiaTheme="majorEastAsia"/>
        </w:rPr>
        <w:t xml:space="preserve"> ausrotten / und seine </w:t>
      </w:r>
      <w:proofErr w:type="spellStart"/>
      <w:r>
        <w:rPr>
          <w:rStyle w:val="Hervorhebung"/>
          <w:rFonts w:eastAsiaTheme="majorEastAsia"/>
        </w:rPr>
        <w:t>fruechte</w:t>
      </w:r>
      <w:proofErr w:type="spellEnd"/>
      <w:r>
        <w:rPr>
          <w:rStyle w:val="Hervorhebung"/>
          <w:rFonts w:eastAsiaTheme="majorEastAsia"/>
        </w:rPr>
        <w:t xml:space="preserve"> </w:t>
      </w:r>
      <w:proofErr w:type="spellStart"/>
      <w:r>
        <w:rPr>
          <w:rStyle w:val="Hervorhebung"/>
          <w:rFonts w:eastAsiaTheme="majorEastAsia"/>
        </w:rPr>
        <w:t>abreissen</w:t>
      </w:r>
      <w:proofErr w:type="spellEnd"/>
      <w:r>
        <w:rPr>
          <w:rStyle w:val="Hervorhebung"/>
          <w:rFonts w:eastAsiaTheme="majorEastAsia"/>
        </w:rPr>
        <w:t xml:space="preserve"> / und wird verdorren / das alle seines </w:t>
      </w:r>
      <w:proofErr w:type="spellStart"/>
      <w:r>
        <w:rPr>
          <w:rStyle w:val="Hervorhebung"/>
          <w:rFonts w:eastAsiaTheme="majorEastAsia"/>
        </w:rPr>
        <w:t>gewechs</w:t>
      </w:r>
      <w:proofErr w:type="spellEnd"/>
      <w:r>
        <w:rPr>
          <w:rStyle w:val="Hervorhebung"/>
          <w:rFonts w:eastAsiaTheme="majorEastAsia"/>
        </w:rPr>
        <w:t xml:space="preserve"> </w:t>
      </w:r>
      <w:proofErr w:type="spellStart"/>
      <w:r>
        <w:rPr>
          <w:rStyle w:val="Hervorhebung"/>
          <w:rFonts w:eastAsiaTheme="majorEastAsia"/>
        </w:rPr>
        <w:t>bletter</w:t>
      </w:r>
      <w:proofErr w:type="spellEnd"/>
      <w:r>
        <w:rPr>
          <w:rStyle w:val="Hervorhebung"/>
          <w:rFonts w:eastAsiaTheme="majorEastAsia"/>
        </w:rPr>
        <w:t xml:space="preserve"> verdorren werden / und wird nicht </w:t>
      </w:r>
      <w:proofErr w:type="spellStart"/>
      <w:r>
        <w:rPr>
          <w:rStyle w:val="Hervorhebung"/>
          <w:rFonts w:eastAsiaTheme="majorEastAsia"/>
        </w:rPr>
        <w:t>gescheen</w:t>
      </w:r>
      <w:proofErr w:type="spellEnd"/>
      <w:r>
        <w:rPr>
          <w:rStyle w:val="Hervorhebung"/>
          <w:rFonts w:eastAsiaTheme="majorEastAsia"/>
        </w:rPr>
        <w:t xml:space="preserve"> durch </w:t>
      </w:r>
      <w:proofErr w:type="spellStart"/>
      <w:r>
        <w:rPr>
          <w:rStyle w:val="Hervorhebung"/>
          <w:rFonts w:eastAsiaTheme="majorEastAsia"/>
        </w:rPr>
        <w:t>grossen</w:t>
      </w:r>
      <w:proofErr w:type="spellEnd"/>
      <w:r>
        <w:rPr>
          <w:rStyle w:val="Hervorhebung"/>
          <w:rFonts w:eastAsiaTheme="majorEastAsia"/>
        </w:rPr>
        <w:t xml:space="preserve"> arm / noch viel </w:t>
      </w:r>
      <w:proofErr w:type="spellStart"/>
      <w:r>
        <w:rPr>
          <w:rStyle w:val="Hervorhebung"/>
          <w:rFonts w:eastAsiaTheme="majorEastAsia"/>
        </w:rPr>
        <w:t>volckes</w:t>
      </w:r>
      <w:proofErr w:type="spellEnd"/>
      <w:r>
        <w:rPr>
          <w:rStyle w:val="Hervorhebung"/>
          <w:rFonts w:eastAsiaTheme="majorEastAsia"/>
        </w:rPr>
        <w:t xml:space="preserve"> / </w:t>
      </w:r>
      <w:proofErr w:type="spellStart"/>
      <w:r>
        <w:rPr>
          <w:rStyle w:val="Hervorhebung"/>
          <w:rFonts w:eastAsiaTheme="majorEastAsia"/>
        </w:rPr>
        <w:t>auff</w:t>
      </w:r>
      <w:proofErr w:type="spellEnd"/>
      <w:r>
        <w:rPr>
          <w:rStyle w:val="Hervorhebung"/>
          <w:rFonts w:eastAsiaTheme="majorEastAsia"/>
        </w:rPr>
        <w:t xml:space="preserve"> das man in von seinen </w:t>
      </w:r>
      <w:proofErr w:type="spellStart"/>
      <w:r>
        <w:rPr>
          <w:rStyle w:val="Hervorhebung"/>
          <w:rFonts w:eastAsiaTheme="majorEastAsia"/>
        </w:rPr>
        <w:t>wurtzeln</w:t>
      </w:r>
      <w:proofErr w:type="spellEnd"/>
      <w:r>
        <w:rPr>
          <w:rStyle w:val="Hervorhebung"/>
          <w:rFonts w:eastAsiaTheme="majorEastAsia"/>
        </w:rPr>
        <w:t xml:space="preserve"> </w:t>
      </w:r>
      <w:proofErr w:type="spellStart"/>
      <w:r>
        <w:rPr>
          <w:rStyle w:val="Hervorhebung"/>
          <w:rFonts w:eastAsiaTheme="majorEastAsia"/>
        </w:rPr>
        <w:t>wegfuere</w:t>
      </w:r>
      <w:proofErr w:type="spellEnd"/>
      <w:r>
        <w:rPr>
          <w:rStyle w:val="Hervorhebung"/>
          <w:rFonts w:eastAsiaTheme="majorEastAsia"/>
        </w:rPr>
        <w:t xml:space="preserve">. </w:t>
      </w:r>
      <w:proofErr w:type="spellStart"/>
      <w:r>
        <w:rPr>
          <w:rStyle w:val="Hervorhebung"/>
          <w:rFonts w:eastAsiaTheme="majorEastAsia"/>
        </w:rPr>
        <w:t>Sihe</w:t>
      </w:r>
      <w:proofErr w:type="spellEnd"/>
      <w:r>
        <w:rPr>
          <w:rStyle w:val="Hervorhebung"/>
          <w:rFonts w:eastAsiaTheme="majorEastAsia"/>
        </w:rPr>
        <w:t xml:space="preserve"> / er ist zwar </w:t>
      </w:r>
      <w:proofErr w:type="spellStart"/>
      <w:r>
        <w:rPr>
          <w:rStyle w:val="Hervorhebung"/>
          <w:rFonts w:eastAsiaTheme="majorEastAsia"/>
        </w:rPr>
        <w:t>gepflantzt</w:t>
      </w:r>
      <w:proofErr w:type="spellEnd"/>
      <w:r>
        <w:rPr>
          <w:rStyle w:val="Hervorhebung"/>
          <w:rFonts w:eastAsiaTheme="majorEastAsia"/>
        </w:rPr>
        <w:t xml:space="preserve"> / aber </w:t>
      </w:r>
      <w:proofErr w:type="spellStart"/>
      <w:r>
        <w:rPr>
          <w:rStyle w:val="Hervorhebung"/>
          <w:rFonts w:eastAsiaTheme="majorEastAsia"/>
        </w:rPr>
        <w:t>solt</w:t>
      </w:r>
      <w:proofErr w:type="spellEnd"/>
      <w:r>
        <w:rPr>
          <w:rStyle w:val="Hervorhebung"/>
          <w:rFonts w:eastAsiaTheme="majorEastAsia"/>
        </w:rPr>
        <w:t xml:space="preserve"> er geraten: Ja so bald in der Ostwind </w:t>
      </w:r>
      <w:proofErr w:type="spellStart"/>
      <w:r>
        <w:rPr>
          <w:rStyle w:val="Hervorhebung"/>
          <w:rFonts w:eastAsiaTheme="majorEastAsia"/>
        </w:rPr>
        <w:t>rueren</w:t>
      </w:r>
      <w:proofErr w:type="spellEnd"/>
      <w:r>
        <w:rPr>
          <w:rStyle w:val="Hervorhebung"/>
          <w:rFonts w:eastAsiaTheme="majorEastAsia"/>
        </w:rPr>
        <w:t xml:space="preserve"> wird / wird er verdorren / </w:t>
      </w:r>
      <w:proofErr w:type="spellStart"/>
      <w:r>
        <w:rPr>
          <w:rStyle w:val="Hervorhebung"/>
          <w:rFonts w:eastAsiaTheme="majorEastAsia"/>
        </w:rPr>
        <w:t>auff</w:t>
      </w:r>
      <w:proofErr w:type="spellEnd"/>
      <w:r>
        <w:rPr>
          <w:rStyle w:val="Hervorhebung"/>
          <w:rFonts w:eastAsiaTheme="majorEastAsia"/>
        </w:rPr>
        <w:t xml:space="preserve"> dem platz seines </w:t>
      </w:r>
      <w:proofErr w:type="spellStart"/>
      <w:r>
        <w:rPr>
          <w:rStyle w:val="Hervorhebung"/>
          <w:rFonts w:eastAsiaTheme="majorEastAsia"/>
        </w:rPr>
        <w:t>gewechs</w:t>
      </w:r>
      <w:proofErr w:type="spellEnd"/>
      <w:r>
        <w:rPr>
          <w:rStyle w:val="Hervorhebung"/>
          <w:rFonts w:eastAsiaTheme="majorEastAsia"/>
        </w:rPr>
        <w:t>.</w:t>
      </w:r>
      <w:r>
        <w:t xml:space="preserve"> </w:t>
      </w:r>
    </w:p>
    <w:p w14:paraId="7D4B9086" w14:textId="77777777" w:rsidR="003F126C" w:rsidRDefault="003F126C" w:rsidP="003F126C">
      <w:pPr>
        <w:pStyle w:val="StandardWeb"/>
      </w:pPr>
      <w:r>
        <w:t xml:space="preserve">In </w:t>
      </w:r>
      <w:proofErr w:type="spellStart"/>
      <w:r>
        <w:t>disem</w:t>
      </w:r>
      <w:proofErr w:type="spellEnd"/>
      <w:r>
        <w:t xml:space="preserve"> Ersten teil last uns </w:t>
      </w:r>
      <w:proofErr w:type="spellStart"/>
      <w:r>
        <w:t>hoeren</w:t>
      </w:r>
      <w:proofErr w:type="spellEnd"/>
      <w:r>
        <w:t xml:space="preserve">: Erstlich </w:t>
      </w:r>
    </w:p>
    <w:p w14:paraId="56F465B5" w14:textId="77777777" w:rsidR="003F126C" w:rsidRDefault="003F126C" w:rsidP="003F126C">
      <w:pPr>
        <w:pStyle w:val="berschrift3"/>
      </w:pPr>
      <w:r>
        <w:t xml:space="preserve">Wie der Babylonisch </w:t>
      </w:r>
      <w:proofErr w:type="spellStart"/>
      <w:r>
        <w:t>Adeler</w:t>
      </w:r>
      <w:proofErr w:type="spellEnd"/>
      <w:r>
        <w:t xml:space="preserve"> Jerusalem gewinnet und </w:t>
      </w:r>
      <w:proofErr w:type="spellStart"/>
      <w:r>
        <w:t>Koenig</w:t>
      </w:r>
      <w:proofErr w:type="spellEnd"/>
      <w:r>
        <w:t xml:space="preserve"> </w:t>
      </w:r>
      <w:proofErr w:type="spellStart"/>
      <w:r>
        <w:t>Jechoniam</w:t>
      </w:r>
      <w:proofErr w:type="spellEnd"/>
      <w:r>
        <w:t xml:space="preserve"> </w:t>
      </w:r>
      <w:proofErr w:type="spellStart"/>
      <w:r>
        <w:t>wegfueret</w:t>
      </w:r>
      <w:proofErr w:type="spellEnd"/>
      <w:r>
        <w:t>.</w:t>
      </w:r>
    </w:p>
    <w:p w14:paraId="78EEA27F" w14:textId="77777777" w:rsidR="003F126C" w:rsidRDefault="003F126C" w:rsidP="003F126C">
      <w:pPr>
        <w:pStyle w:val="StandardWeb"/>
      </w:pPr>
      <w:r>
        <w:t xml:space="preserve">Der gros Adler mit </w:t>
      </w:r>
      <w:proofErr w:type="spellStart"/>
      <w:r>
        <w:t>grossen</w:t>
      </w:r>
      <w:proofErr w:type="spellEnd"/>
      <w:r>
        <w:t xml:space="preserve"> </w:t>
      </w:r>
      <w:proofErr w:type="spellStart"/>
      <w:r>
        <w:t>fluegeln</w:t>
      </w:r>
      <w:proofErr w:type="spellEnd"/>
      <w:r>
        <w:t xml:space="preserve"> ist der </w:t>
      </w:r>
      <w:proofErr w:type="spellStart"/>
      <w:r>
        <w:t>Koenig</w:t>
      </w:r>
      <w:proofErr w:type="spellEnd"/>
      <w:r>
        <w:t xml:space="preserve"> zu Babel mit seinem </w:t>
      </w:r>
      <w:proofErr w:type="spellStart"/>
      <w:r>
        <w:t>heer</w:t>
      </w:r>
      <w:proofErr w:type="spellEnd"/>
      <w:r>
        <w:t xml:space="preserve">. Lange </w:t>
      </w:r>
      <w:proofErr w:type="spellStart"/>
      <w:r>
        <w:t>fittiche</w:t>
      </w:r>
      <w:proofErr w:type="spellEnd"/>
      <w:r>
        <w:t xml:space="preserve"> die voller </w:t>
      </w:r>
      <w:proofErr w:type="spellStart"/>
      <w:r>
        <w:t>feddern</w:t>
      </w:r>
      <w:proofErr w:type="spellEnd"/>
      <w:r>
        <w:t xml:space="preserve"> und </w:t>
      </w:r>
      <w:proofErr w:type="spellStart"/>
      <w:r>
        <w:t>bund</w:t>
      </w:r>
      <w:proofErr w:type="spellEnd"/>
      <w:r>
        <w:t xml:space="preserve"> sind / </w:t>
      </w:r>
      <w:proofErr w:type="spellStart"/>
      <w:r>
        <w:t>bedeutten</w:t>
      </w:r>
      <w:proofErr w:type="spellEnd"/>
      <w:r>
        <w:t xml:space="preserve"> viel </w:t>
      </w:r>
      <w:proofErr w:type="spellStart"/>
      <w:r>
        <w:t>voelcker</w:t>
      </w:r>
      <w:proofErr w:type="spellEnd"/>
      <w:r>
        <w:t xml:space="preserve"> und </w:t>
      </w:r>
      <w:proofErr w:type="spellStart"/>
      <w:r>
        <w:t>mancherley</w:t>
      </w:r>
      <w:proofErr w:type="spellEnd"/>
      <w:r>
        <w:t xml:space="preserve"> </w:t>
      </w:r>
      <w:proofErr w:type="spellStart"/>
      <w:r>
        <w:t>gewalt</w:t>
      </w:r>
      <w:proofErr w:type="spellEnd"/>
      <w:r>
        <w:t xml:space="preserve">. Durch Libanon </w:t>
      </w:r>
      <w:proofErr w:type="spellStart"/>
      <w:r>
        <w:t>wil</w:t>
      </w:r>
      <w:proofErr w:type="spellEnd"/>
      <w:r>
        <w:t xml:space="preserve"> er verstanden haben Jerusalem und das </w:t>
      </w:r>
      <w:proofErr w:type="spellStart"/>
      <w:r>
        <w:t>Juedische</w:t>
      </w:r>
      <w:proofErr w:type="spellEnd"/>
      <w:r>
        <w:t xml:space="preserve"> Land vom </w:t>
      </w:r>
      <w:proofErr w:type="spellStart"/>
      <w:r>
        <w:t>walde</w:t>
      </w:r>
      <w:proofErr w:type="spellEnd"/>
      <w:r>
        <w:t xml:space="preserve"> Libanon darinnen gelegen und davon Jerusalem </w:t>
      </w:r>
      <w:proofErr w:type="spellStart"/>
      <w:r>
        <w:t>erbawet</w:t>
      </w:r>
      <w:proofErr w:type="spellEnd"/>
      <w:r>
        <w:t xml:space="preserve">. Daraus </w:t>
      </w:r>
      <w:proofErr w:type="spellStart"/>
      <w:r>
        <w:t>zuverstehen</w:t>
      </w:r>
      <w:proofErr w:type="spellEnd"/>
      <w:r>
        <w:t xml:space="preserve"> / das zu Libanon </w:t>
      </w:r>
      <w:proofErr w:type="spellStart"/>
      <w:r>
        <w:t>komen</w:t>
      </w:r>
      <w:proofErr w:type="spellEnd"/>
      <w:r>
        <w:t xml:space="preserve"> / </w:t>
      </w:r>
      <w:proofErr w:type="spellStart"/>
      <w:r>
        <w:t>heisse</w:t>
      </w:r>
      <w:proofErr w:type="spellEnd"/>
      <w:r>
        <w:t xml:space="preserve"> wider Jerusalem kriegen und dasselb erobern. Der </w:t>
      </w:r>
      <w:proofErr w:type="spellStart"/>
      <w:r>
        <w:t>Wipffel</w:t>
      </w:r>
      <w:proofErr w:type="spellEnd"/>
      <w:r>
        <w:t xml:space="preserve"> des Cedern / ist </w:t>
      </w:r>
      <w:proofErr w:type="spellStart"/>
      <w:r>
        <w:t>Koenig</w:t>
      </w:r>
      <w:proofErr w:type="spellEnd"/>
      <w:r>
        <w:t xml:space="preserve"> </w:t>
      </w:r>
      <w:proofErr w:type="spellStart"/>
      <w:r>
        <w:t>Jechonia</w:t>
      </w:r>
      <w:proofErr w:type="spellEnd"/>
      <w:r>
        <w:t xml:space="preserve">: das oberste Reis sind die </w:t>
      </w:r>
      <w:proofErr w:type="spellStart"/>
      <w:r>
        <w:t>Rete</w:t>
      </w:r>
      <w:proofErr w:type="spellEnd"/>
      <w:r>
        <w:t xml:space="preserve"> so dem </w:t>
      </w:r>
      <w:proofErr w:type="spellStart"/>
      <w:r>
        <w:t>Koenig</w:t>
      </w:r>
      <w:proofErr w:type="spellEnd"/>
      <w:r>
        <w:t xml:space="preserve"> am </w:t>
      </w:r>
      <w:proofErr w:type="spellStart"/>
      <w:r>
        <w:t>nehisten</w:t>
      </w:r>
      <w:proofErr w:type="spellEnd"/>
      <w:r>
        <w:t xml:space="preserve">: </w:t>
      </w:r>
      <w:proofErr w:type="spellStart"/>
      <w:r>
        <w:t>wiewol</w:t>
      </w:r>
      <w:proofErr w:type="spellEnd"/>
      <w:r>
        <w:t xml:space="preserve"> auch </w:t>
      </w:r>
      <w:proofErr w:type="spellStart"/>
      <w:r>
        <w:t>Jechonia</w:t>
      </w:r>
      <w:proofErr w:type="spellEnd"/>
      <w:r>
        <w:t xml:space="preserve"> durchs oberste Reis verstanden mag werden / so jung zum </w:t>
      </w:r>
      <w:proofErr w:type="spellStart"/>
      <w:r>
        <w:t>Koenig</w:t>
      </w:r>
      <w:proofErr w:type="spellEnd"/>
      <w:r>
        <w:t xml:space="preserve"> </w:t>
      </w:r>
      <w:proofErr w:type="spellStart"/>
      <w:r>
        <w:t>erwelet</w:t>
      </w:r>
      <w:proofErr w:type="spellEnd"/>
      <w:r>
        <w:t xml:space="preserve"> und des Reichs wider beraubet ward. Das </w:t>
      </w:r>
      <w:proofErr w:type="spellStart"/>
      <w:r>
        <w:t>Kremerland</w:t>
      </w:r>
      <w:proofErr w:type="spellEnd"/>
      <w:r>
        <w:t xml:space="preserve"> / ist </w:t>
      </w:r>
      <w:proofErr w:type="spellStart"/>
      <w:r>
        <w:t>Chaldea</w:t>
      </w:r>
      <w:proofErr w:type="spellEnd"/>
      <w:r>
        <w:t xml:space="preserve">: Die </w:t>
      </w:r>
      <w:proofErr w:type="spellStart"/>
      <w:r>
        <w:t>Kauffmans</w:t>
      </w:r>
      <w:proofErr w:type="spellEnd"/>
      <w:r>
        <w:t xml:space="preserve"> Stad / ist Babel: von </w:t>
      </w:r>
      <w:proofErr w:type="spellStart"/>
      <w:r>
        <w:t>kauff</w:t>
      </w:r>
      <w:proofErr w:type="spellEnd"/>
      <w:r>
        <w:t xml:space="preserve"> </w:t>
      </w:r>
      <w:proofErr w:type="spellStart"/>
      <w:r>
        <w:t>hendeln</w:t>
      </w:r>
      <w:proofErr w:type="spellEnd"/>
      <w:r>
        <w:t xml:space="preserve"> und </w:t>
      </w:r>
      <w:proofErr w:type="spellStart"/>
      <w:r>
        <w:t>Kremern</w:t>
      </w:r>
      <w:proofErr w:type="spellEnd"/>
      <w:r>
        <w:t xml:space="preserve"> so </w:t>
      </w:r>
      <w:proofErr w:type="spellStart"/>
      <w:r>
        <w:t>genennet</w:t>
      </w:r>
      <w:proofErr w:type="spellEnd"/>
      <w:r>
        <w:t xml:space="preserve">.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(und des Herrn </w:t>
      </w:r>
      <w:proofErr w:type="spellStart"/>
      <w:r>
        <w:t>wortt</w:t>
      </w:r>
      <w:proofErr w:type="spellEnd"/>
      <w:r>
        <w:t xml:space="preserve"> </w:t>
      </w:r>
      <w:proofErr w:type="spellStart"/>
      <w:r>
        <w:t>geschach</w:t>
      </w:r>
      <w:proofErr w:type="spellEnd"/>
      <w:r>
        <w:t xml:space="preserve"> zu mir und sprach: Du Menschenkind lege dem Haus Israel ein </w:t>
      </w:r>
      <w:proofErr w:type="spellStart"/>
      <w:r>
        <w:t>retzel</w:t>
      </w:r>
      <w:proofErr w:type="spellEnd"/>
      <w:r>
        <w:t xml:space="preserve"> </w:t>
      </w:r>
      <w:proofErr w:type="spellStart"/>
      <w:r>
        <w:t>fur</w:t>
      </w:r>
      <w:proofErr w:type="spellEnd"/>
      <w:r>
        <w:t xml:space="preserve"> und ein </w:t>
      </w:r>
      <w:proofErr w:type="spellStart"/>
      <w:r>
        <w:t>gleichnis</w:t>
      </w:r>
      <w:proofErr w:type="spellEnd"/>
      <w:r>
        <w:t xml:space="preserve"> und sprich / so spricht der Herr Herr / Ein </w:t>
      </w:r>
      <w:proofErr w:type="spellStart"/>
      <w:r>
        <w:t>grosser</w:t>
      </w:r>
      <w:proofErr w:type="spellEnd"/>
      <w:r>
        <w:t xml:space="preserve"> </w:t>
      </w:r>
      <w:proofErr w:type="spellStart"/>
      <w:r>
        <w:t>Adeler</w:t>
      </w:r>
      <w:proofErr w:type="spellEnd"/>
      <w:r>
        <w:t xml:space="preserve"> mit </w:t>
      </w:r>
      <w:proofErr w:type="spellStart"/>
      <w:r>
        <w:t>grossen</w:t>
      </w:r>
      <w:proofErr w:type="spellEnd"/>
      <w:r>
        <w:t xml:space="preserve"> </w:t>
      </w:r>
      <w:proofErr w:type="spellStart"/>
      <w:r>
        <w:t>fluegeln</w:t>
      </w:r>
      <w:proofErr w:type="spellEnd"/>
      <w:r>
        <w:t xml:space="preserve"> und langen </w:t>
      </w:r>
      <w:proofErr w:type="spellStart"/>
      <w:r>
        <w:t>fittichen</w:t>
      </w:r>
      <w:proofErr w:type="spellEnd"/>
      <w:r>
        <w:t xml:space="preserve"> und </w:t>
      </w:r>
      <w:proofErr w:type="spellStart"/>
      <w:r>
        <w:t>vol</w:t>
      </w:r>
      <w:proofErr w:type="spellEnd"/>
      <w:r>
        <w:t xml:space="preserve"> </w:t>
      </w:r>
      <w:proofErr w:type="spellStart"/>
      <w:r>
        <w:t>feddern</w:t>
      </w:r>
      <w:proofErr w:type="spellEnd"/>
      <w:r>
        <w:t xml:space="preserve"> die </w:t>
      </w:r>
      <w:proofErr w:type="spellStart"/>
      <w:r>
        <w:t>bund</w:t>
      </w:r>
      <w:proofErr w:type="spellEnd"/>
      <w:r>
        <w:t xml:space="preserve"> waren / kam </w:t>
      </w:r>
      <w:proofErr w:type="spellStart"/>
      <w:r>
        <w:t>auff</w:t>
      </w:r>
      <w:proofErr w:type="spellEnd"/>
      <w:r>
        <w:t xml:space="preserve"> Libanon und </w:t>
      </w:r>
      <w:proofErr w:type="spellStart"/>
      <w:r>
        <w:t>nam</w:t>
      </w:r>
      <w:proofErr w:type="spellEnd"/>
      <w:r>
        <w:t xml:space="preserve"> den </w:t>
      </w:r>
      <w:proofErr w:type="spellStart"/>
      <w:r>
        <w:t>Wipffel</w:t>
      </w:r>
      <w:proofErr w:type="spellEnd"/>
      <w:r>
        <w:t xml:space="preserve"> von dem Cedern und brach das oberste Reis </w:t>
      </w:r>
      <w:proofErr w:type="spellStart"/>
      <w:r>
        <w:t>abe</w:t>
      </w:r>
      <w:proofErr w:type="spellEnd"/>
      <w:r>
        <w:t xml:space="preserve"> und </w:t>
      </w:r>
      <w:proofErr w:type="spellStart"/>
      <w:r>
        <w:t>fueret</w:t>
      </w:r>
      <w:proofErr w:type="spellEnd"/>
      <w:r>
        <w:t xml:space="preserve"> es ins </w:t>
      </w:r>
      <w:proofErr w:type="spellStart"/>
      <w:r>
        <w:t>Kremerland</w:t>
      </w:r>
      <w:proofErr w:type="spellEnd"/>
      <w:r>
        <w:t xml:space="preserve"> und setzt es in die </w:t>
      </w:r>
      <w:proofErr w:type="spellStart"/>
      <w:r>
        <w:t>Kauffmansstad</w:t>
      </w:r>
      <w:proofErr w:type="spellEnd"/>
      <w:r>
        <w:t xml:space="preserve">) des Koenigs zu Babel </w:t>
      </w:r>
      <w:proofErr w:type="spellStart"/>
      <w:r>
        <w:t>Maiestet</w:t>
      </w:r>
      <w:proofErr w:type="spellEnd"/>
      <w:r>
        <w:t xml:space="preserve"> und Sieg beschrieben haben / da er Jerusalem </w:t>
      </w:r>
      <w:proofErr w:type="spellStart"/>
      <w:r>
        <w:t>gewan</w:t>
      </w:r>
      <w:proofErr w:type="spellEnd"/>
      <w:r>
        <w:t xml:space="preserve"> und </w:t>
      </w:r>
      <w:proofErr w:type="spellStart"/>
      <w:r>
        <w:t>Koenig</w:t>
      </w:r>
      <w:proofErr w:type="spellEnd"/>
      <w:r>
        <w:t xml:space="preserve"> </w:t>
      </w:r>
      <w:proofErr w:type="spellStart"/>
      <w:r>
        <w:t>Jechonia</w:t>
      </w:r>
      <w:proofErr w:type="spellEnd"/>
      <w:r>
        <w:t xml:space="preserve"> </w:t>
      </w:r>
      <w:proofErr w:type="spellStart"/>
      <w:r>
        <w:t>wegfueret</w:t>
      </w:r>
      <w:proofErr w:type="spellEnd"/>
      <w:r>
        <w:t xml:space="preserve">. </w:t>
      </w:r>
    </w:p>
    <w:p w14:paraId="75DCE8DB" w14:textId="77777777" w:rsidR="003F126C" w:rsidRDefault="003F126C" w:rsidP="003F126C">
      <w:pPr>
        <w:pStyle w:val="berschrift3"/>
      </w:pPr>
      <w:r>
        <w:t xml:space="preserve">Wie der Babylonisch </w:t>
      </w:r>
      <w:proofErr w:type="spellStart"/>
      <w:r>
        <w:t>Adeler</w:t>
      </w:r>
      <w:proofErr w:type="spellEnd"/>
      <w:r>
        <w:t xml:space="preserve"> den Zedekia zum </w:t>
      </w:r>
      <w:proofErr w:type="spellStart"/>
      <w:r>
        <w:t>Koenig</w:t>
      </w:r>
      <w:proofErr w:type="spellEnd"/>
      <w:r>
        <w:t xml:space="preserve"> setzt zu Jerusalem.</w:t>
      </w:r>
    </w:p>
    <w:p w14:paraId="36DE0A2D" w14:textId="77777777" w:rsidR="003F126C" w:rsidRDefault="003F126C" w:rsidP="003F126C">
      <w:pPr>
        <w:pStyle w:val="StandardWeb"/>
      </w:pPr>
      <w:r>
        <w:t xml:space="preserve">Mit </w:t>
      </w:r>
      <w:proofErr w:type="spellStart"/>
      <w:r>
        <w:t>disen</w:t>
      </w:r>
      <w:proofErr w:type="spellEnd"/>
      <w:r>
        <w:t xml:space="preserve"> </w:t>
      </w:r>
      <w:proofErr w:type="spellStart"/>
      <w:r>
        <w:t>wortten</w:t>
      </w:r>
      <w:proofErr w:type="spellEnd"/>
      <w:r>
        <w:t xml:space="preserve"> (Er </w:t>
      </w:r>
      <w:proofErr w:type="spellStart"/>
      <w:r>
        <w:t>nam</w:t>
      </w:r>
      <w:proofErr w:type="spellEnd"/>
      <w:r>
        <w:t xml:space="preserve"> auch Samen aus demselben Lande und </w:t>
      </w:r>
      <w:proofErr w:type="spellStart"/>
      <w:r>
        <w:t>seet</w:t>
      </w:r>
      <w:proofErr w:type="spellEnd"/>
      <w:r>
        <w:t xml:space="preserve"> in in </w:t>
      </w:r>
      <w:proofErr w:type="spellStart"/>
      <w:r>
        <w:t>dasselb</w:t>
      </w:r>
      <w:proofErr w:type="spellEnd"/>
      <w:r>
        <w:t xml:space="preserve"> gute </w:t>
      </w:r>
      <w:proofErr w:type="spellStart"/>
      <w:r>
        <w:t>land</w:t>
      </w:r>
      <w:proofErr w:type="spellEnd"/>
      <w:r>
        <w:t xml:space="preserve"> da viel </w:t>
      </w:r>
      <w:proofErr w:type="spellStart"/>
      <w:r>
        <w:t>wassers</w:t>
      </w:r>
      <w:proofErr w:type="spellEnd"/>
      <w:r>
        <w:t xml:space="preserve"> ist / und </w:t>
      </w:r>
      <w:proofErr w:type="spellStart"/>
      <w:r>
        <w:t>satzt</w:t>
      </w:r>
      <w:proofErr w:type="spellEnd"/>
      <w:r>
        <w:t xml:space="preserve"> in lose hin) zeiget er an / wie der </w:t>
      </w:r>
      <w:proofErr w:type="spellStart"/>
      <w:r>
        <w:t>Koenig</w:t>
      </w:r>
      <w:proofErr w:type="spellEnd"/>
      <w:r>
        <w:t xml:space="preserve"> zu Babel nach dem Sieg den Zedekia zum </w:t>
      </w:r>
      <w:proofErr w:type="spellStart"/>
      <w:r>
        <w:t>Koenig</w:t>
      </w:r>
      <w:proofErr w:type="spellEnd"/>
      <w:r>
        <w:t xml:space="preserve"> gesetzt habe zu Jerusalem / (welcher nicht </w:t>
      </w:r>
      <w:proofErr w:type="spellStart"/>
      <w:r>
        <w:t>frembd</w:t>
      </w:r>
      <w:proofErr w:type="spellEnd"/>
      <w:r>
        <w:t xml:space="preserve"> war sondern vom </w:t>
      </w:r>
      <w:proofErr w:type="spellStart"/>
      <w:r>
        <w:t>Koeniglichen</w:t>
      </w:r>
      <w:proofErr w:type="spellEnd"/>
      <w:r>
        <w:t xml:space="preserve"> </w:t>
      </w:r>
      <w:proofErr w:type="spellStart"/>
      <w:r>
        <w:t>geschlecht</w:t>
      </w:r>
      <w:proofErr w:type="spellEnd"/>
      <w:r>
        <w:t xml:space="preserve">) aber doch also das er sich nicht </w:t>
      </w:r>
      <w:proofErr w:type="spellStart"/>
      <w:r>
        <w:t>uberheben</w:t>
      </w:r>
      <w:proofErr w:type="spellEnd"/>
      <w:r>
        <w:t xml:space="preserve"> kund und dennoch unter im haben </w:t>
      </w:r>
      <w:proofErr w:type="spellStart"/>
      <w:r>
        <w:t>solt</w:t>
      </w:r>
      <w:proofErr w:type="spellEnd"/>
      <w:r>
        <w:t xml:space="preserve"> des Babylonischen </w:t>
      </w:r>
      <w:proofErr w:type="spellStart"/>
      <w:r>
        <w:t>Koeniges</w:t>
      </w:r>
      <w:proofErr w:type="spellEnd"/>
      <w:r>
        <w:t xml:space="preserve"> genossen die Edomiter Moabiter </w:t>
      </w:r>
      <w:proofErr w:type="spellStart"/>
      <w:r>
        <w:t>Tyrer</w:t>
      </w:r>
      <w:proofErr w:type="spellEnd"/>
      <w:r>
        <w:t xml:space="preserve"> Sidonier. Mit </w:t>
      </w:r>
      <w:proofErr w:type="spellStart"/>
      <w:r>
        <w:t>disen</w:t>
      </w:r>
      <w:proofErr w:type="spellEnd"/>
      <w:r>
        <w:t xml:space="preserve"> </w:t>
      </w:r>
      <w:proofErr w:type="spellStart"/>
      <w:r>
        <w:t>wortten</w:t>
      </w:r>
      <w:proofErr w:type="spellEnd"/>
      <w:r>
        <w:t xml:space="preserve"> aber (und es wuchs und ward ein </w:t>
      </w:r>
      <w:proofErr w:type="spellStart"/>
      <w:r>
        <w:t>ausgebreitter</w:t>
      </w:r>
      <w:proofErr w:type="spellEnd"/>
      <w:r>
        <w:t xml:space="preserve"> Weinstock und </w:t>
      </w:r>
      <w:proofErr w:type="spellStart"/>
      <w:r>
        <w:t>nidriges</w:t>
      </w:r>
      <w:proofErr w:type="spellEnd"/>
      <w:r>
        <w:t xml:space="preserve"> </w:t>
      </w:r>
      <w:proofErr w:type="spellStart"/>
      <w:r>
        <w:t>stammes</w:t>
      </w:r>
      <w:proofErr w:type="spellEnd"/>
      <w:r>
        <w:t xml:space="preserve"> / denn seine Reben bogen sich zu im / und war also ein Weinstock der Reben </w:t>
      </w:r>
      <w:proofErr w:type="spellStart"/>
      <w:r>
        <w:t>kreige</w:t>
      </w:r>
      <w:proofErr w:type="spellEnd"/>
      <w:r>
        <w:t xml:space="preserve"> und zweige) </w:t>
      </w:r>
      <w:proofErr w:type="spellStart"/>
      <w:r>
        <w:t>leret</w:t>
      </w:r>
      <w:proofErr w:type="spellEnd"/>
      <w:r>
        <w:t xml:space="preserve"> er das </w:t>
      </w:r>
      <w:proofErr w:type="spellStart"/>
      <w:r>
        <w:t>Koenig</w:t>
      </w:r>
      <w:proofErr w:type="spellEnd"/>
      <w:r>
        <w:t xml:space="preserve"> Zedekia </w:t>
      </w:r>
      <w:proofErr w:type="spellStart"/>
      <w:r>
        <w:t>wol</w:t>
      </w:r>
      <w:proofErr w:type="spellEnd"/>
      <w:r>
        <w:t xml:space="preserve"> </w:t>
      </w:r>
      <w:proofErr w:type="spellStart"/>
      <w:r>
        <w:t>zugenomen</w:t>
      </w:r>
      <w:proofErr w:type="spellEnd"/>
      <w:r>
        <w:t xml:space="preserve"> habe solang er dem </w:t>
      </w:r>
      <w:proofErr w:type="spellStart"/>
      <w:r>
        <w:t>Koenig</w:t>
      </w:r>
      <w:proofErr w:type="spellEnd"/>
      <w:r>
        <w:t xml:space="preserve"> zu Babel gehorsam war / aber doch wie ein dienstbarer </w:t>
      </w:r>
      <w:proofErr w:type="spellStart"/>
      <w:r>
        <w:t>imerdar</w:t>
      </w:r>
      <w:proofErr w:type="spellEnd"/>
      <w:r>
        <w:t xml:space="preserve"> </w:t>
      </w:r>
      <w:proofErr w:type="spellStart"/>
      <w:r>
        <w:t>auff</w:t>
      </w:r>
      <w:proofErr w:type="spellEnd"/>
      <w:r>
        <w:t xml:space="preserve"> den </w:t>
      </w:r>
      <w:proofErr w:type="spellStart"/>
      <w:r>
        <w:t>Koenig</w:t>
      </w:r>
      <w:proofErr w:type="spellEnd"/>
      <w:r>
        <w:t xml:space="preserve"> zu Babel gezwungen zusehen / nicht wie ein freier </w:t>
      </w:r>
      <w:proofErr w:type="spellStart"/>
      <w:r>
        <w:t>Koenig</w:t>
      </w:r>
      <w:proofErr w:type="spellEnd"/>
      <w:r>
        <w:t xml:space="preserve"> sondern wie eine Reben an den </w:t>
      </w:r>
      <w:proofErr w:type="spellStart"/>
      <w:r>
        <w:t>pfal</w:t>
      </w:r>
      <w:proofErr w:type="spellEnd"/>
      <w:r>
        <w:t xml:space="preserve"> gebunden. So </w:t>
      </w:r>
      <w:proofErr w:type="spellStart"/>
      <w:r>
        <w:t>wil</w:t>
      </w:r>
      <w:proofErr w:type="spellEnd"/>
      <w:r>
        <w:t xml:space="preserve"> er mit </w:t>
      </w:r>
      <w:proofErr w:type="spellStart"/>
      <w:r>
        <w:t>erzeleten</w:t>
      </w:r>
      <w:proofErr w:type="spellEnd"/>
      <w:r>
        <w:t xml:space="preserve"> </w:t>
      </w:r>
      <w:proofErr w:type="spellStart"/>
      <w:r>
        <w:t>wortten</w:t>
      </w:r>
      <w:proofErr w:type="spellEnd"/>
      <w:r>
        <w:t xml:space="preserve"> beschrieben haben wie der </w:t>
      </w:r>
      <w:proofErr w:type="spellStart"/>
      <w:r>
        <w:t>Koenig</w:t>
      </w:r>
      <w:proofErr w:type="spellEnd"/>
      <w:r>
        <w:t xml:space="preserve"> zu Babel Zedekia zum </w:t>
      </w:r>
      <w:proofErr w:type="spellStart"/>
      <w:r>
        <w:t>Koenige</w:t>
      </w:r>
      <w:proofErr w:type="spellEnd"/>
      <w:r>
        <w:t xml:space="preserve"> gemacht: als 4. Re. 24. auch geschrieben. Nu </w:t>
      </w:r>
    </w:p>
    <w:p w14:paraId="7F393A7C" w14:textId="77777777" w:rsidR="003F126C" w:rsidRDefault="003F126C" w:rsidP="003F126C">
      <w:pPr>
        <w:pStyle w:val="berschrift3"/>
      </w:pPr>
      <w:r>
        <w:t xml:space="preserve">Wie </w:t>
      </w:r>
      <w:proofErr w:type="spellStart"/>
      <w:r>
        <w:t>Koenig</w:t>
      </w:r>
      <w:proofErr w:type="spellEnd"/>
      <w:r>
        <w:t xml:space="preserve"> Zedekia vom </w:t>
      </w:r>
      <w:proofErr w:type="spellStart"/>
      <w:r>
        <w:t>Koenige</w:t>
      </w:r>
      <w:proofErr w:type="spellEnd"/>
      <w:r>
        <w:t xml:space="preserve"> zu Babel </w:t>
      </w:r>
      <w:proofErr w:type="spellStart"/>
      <w:r>
        <w:t>abefellet</w:t>
      </w:r>
      <w:proofErr w:type="spellEnd"/>
      <w:r>
        <w:t xml:space="preserve"> und </w:t>
      </w:r>
      <w:proofErr w:type="spellStart"/>
      <w:r>
        <w:t>darumb</w:t>
      </w:r>
      <w:proofErr w:type="spellEnd"/>
      <w:r>
        <w:t xml:space="preserve"> in Gottes </w:t>
      </w:r>
      <w:proofErr w:type="spellStart"/>
      <w:r>
        <w:t>ungnade</w:t>
      </w:r>
      <w:proofErr w:type="spellEnd"/>
      <w:r>
        <w:t xml:space="preserve"> </w:t>
      </w:r>
      <w:proofErr w:type="spellStart"/>
      <w:r>
        <w:t>fellet</w:t>
      </w:r>
      <w:proofErr w:type="spellEnd"/>
      <w:r>
        <w:t xml:space="preserve"> das er sich mit dem </w:t>
      </w:r>
      <w:proofErr w:type="spellStart"/>
      <w:r>
        <w:t>Aegypter</w:t>
      </w:r>
      <w:proofErr w:type="spellEnd"/>
      <w:r>
        <w:t xml:space="preserve"> </w:t>
      </w:r>
      <w:proofErr w:type="spellStart"/>
      <w:r>
        <w:t>Koenig</w:t>
      </w:r>
      <w:proofErr w:type="spellEnd"/>
      <w:r>
        <w:t xml:space="preserve"> verbindet.</w:t>
      </w:r>
    </w:p>
    <w:p w14:paraId="51859497" w14:textId="77777777" w:rsidR="003F126C" w:rsidRDefault="003F126C" w:rsidP="003F126C">
      <w:pPr>
        <w:pStyle w:val="StandardWeb"/>
      </w:pPr>
      <w:r>
        <w:t xml:space="preserve">Der ander gros Adler / ist der </w:t>
      </w:r>
      <w:proofErr w:type="spellStart"/>
      <w:r>
        <w:t>Koenig</w:t>
      </w:r>
      <w:proofErr w:type="spellEnd"/>
      <w:r>
        <w:t xml:space="preserve"> in </w:t>
      </w:r>
      <w:proofErr w:type="spellStart"/>
      <w:r>
        <w:t>Aegypten</w:t>
      </w:r>
      <w:proofErr w:type="spellEnd"/>
      <w:r>
        <w:t xml:space="preserve"> </w:t>
      </w:r>
      <w:proofErr w:type="spellStart"/>
      <w:r>
        <w:t>seer</w:t>
      </w:r>
      <w:proofErr w:type="spellEnd"/>
      <w:r>
        <w:t xml:space="preserve"> gewaltig: welche macht durch </w:t>
      </w:r>
      <w:proofErr w:type="spellStart"/>
      <w:r>
        <w:t>grosse</w:t>
      </w:r>
      <w:proofErr w:type="spellEnd"/>
      <w:r>
        <w:t xml:space="preserve"> </w:t>
      </w:r>
      <w:proofErr w:type="spellStart"/>
      <w:r>
        <w:t>fluegel</w:t>
      </w:r>
      <w:proofErr w:type="spellEnd"/>
      <w:r>
        <w:t xml:space="preserve"> und viele federn </w:t>
      </w:r>
      <w:proofErr w:type="spellStart"/>
      <w:r>
        <w:t>bedeuttet</w:t>
      </w:r>
      <w:proofErr w:type="spellEnd"/>
      <w:r>
        <w:t xml:space="preserve">. Den Weinstock verlangen an seinen </w:t>
      </w:r>
      <w:proofErr w:type="spellStart"/>
      <w:r>
        <w:t>wurtzeln</w:t>
      </w:r>
      <w:proofErr w:type="spellEnd"/>
      <w:r>
        <w:t xml:space="preserve"> haben zu </w:t>
      </w:r>
      <w:proofErr w:type="spellStart"/>
      <w:r>
        <w:t>disem</w:t>
      </w:r>
      <w:proofErr w:type="spellEnd"/>
      <w:r>
        <w:t xml:space="preserve"> Adler und seine Reben gegen im ausstrecken / das er </w:t>
      </w:r>
      <w:proofErr w:type="spellStart"/>
      <w:r>
        <w:t>gewessert</w:t>
      </w:r>
      <w:proofErr w:type="spellEnd"/>
      <w:r>
        <w:t xml:space="preserve"> </w:t>
      </w:r>
      <w:proofErr w:type="spellStart"/>
      <w:r>
        <w:t>wuerde</w:t>
      </w:r>
      <w:proofErr w:type="spellEnd"/>
      <w:r>
        <w:t xml:space="preserve"> vom platz seiner </w:t>
      </w:r>
      <w:proofErr w:type="spellStart"/>
      <w:r>
        <w:t>pflantzen</w:t>
      </w:r>
      <w:proofErr w:type="spellEnd"/>
      <w:r>
        <w:t xml:space="preserve"> / </w:t>
      </w:r>
      <w:proofErr w:type="spellStart"/>
      <w:r>
        <w:t>heist</w:t>
      </w:r>
      <w:proofErr w:type="spellEnd"/>
      <w:r>
        <w:t xml:space="preserve"> / </w:t>
      </w:r>
      <w:proofErr w:type="spellStart"/>
      <w:r>
        <w:t>Zedekiam</w:t>
      </w:r>
      <w:proofErr w:type="spellEnd"/>
      <w:r>
        <w:t xml:space="preserve"> Legaten aussenden zum </w:t>
      </w:r>
      <w:proofErr w:type="spellStart"/>
      <w:r>
        <w:t>Koenig</w:t>
      </w:r>
      <w:proofErr w:type="spellEnd"/>
      <w:r>
        <w:t xml:space="preserve"> in </w:t>
      </w:r>
      <w:proofErr w:type="spellStart"/>
      <w:r>
        <w:t>Aegypten</w:t>
      </w:r>
      <w:proofErr w:type="spellEnd"/>
      <w:r>
        <w:t xml:space="preserve"> </w:t>
      </w:r>
      <w:proofErr w:type="spellStart"/>
      <w:r>
        <w:t>umb</w:t>
      </w:r>
      <w:proofErr w:type="spellEnd"/>
      <w:r>
        <w:t xml:space="preserve"> </w:t>
      </w:r>
      <w:proofErr w:type="spellStart"/>
      <w:r>
        <w:t>huelffe</w:t>
      </w:r>
      <w:proofErr w:type="spellEnd"/>
      <w:r>
        <w:t xml:space="preserve"> wider den </w:t>
      </w:r>
      <w:proofErr w:type="spellStart"/>
      <w:r>
        <w:t>Koenig</w:t>
      </w:r>
      <w:proofErr w:type="spellEnd"/>
      <w:r>
        <w:t xml:space="preserve"> zu Babel. Aber mit </w:t>
      </w:r>
      <w:proofErr w:type="spellStart"/>
      <w:r>
        <w:t>disen</w:t>
      </w:r>
      <w:proofErr w:type="spellEnd"/>
      <w:r>
        <w:t xml:space="preserve"> </w:t>
      </w:r>
      <w:proofErr w:type="spellStart"/>
      <w:r>
        <w:t>wortten</w:t>
      </w:r>
      <w:proofErr w:type="spellEnd"/>
      <w:r>
        <w:t xml:space="preserve"> (und war doch </w:t>
      </w:r>
      <w:proofErr w:type="spellStart"/>
      <w:r>
        <w:t>auff</w:t>
      </w:r>
      <w:proofErr w:type="spellEnd"/>
      <w:r>
        <w:t xml:space="preserve"> ein guten </w:t>
      </w:r>
      <w:proofErr w:type="spellStart"/>
      <w:r>
        <w:t>boden</w:t>
      </w:r>
      <w:proofErr w:type="spellEnd"/>
      <w:r>
        <w:t xml:space="preserve"> an viel </w:t>
      </w:r>
      <w:proofErr w:type="spellStart"/>
      <w:r>
        <w:t>wasser</w:t>
      </w:r>
      <w:proofErr w:type="spellEnd"/>
      <w:r>
        <w:t xml:space="preserve"> </w:t>
      </w:r>
      <w:proofErr w:type="spellStart"/>
      <w:r>
        <w:t>gepflantzt</w:t>
      </w:r>
      <w:proofErr w:type="spellEnd"/>
      <w:r>
        <w:t xml:space="preserve"> / das er </w:t>
      </w:r>
      <w:proofErr w:type="spellStart"/>
      <w:r>
        <w:t>wol</w:t>
      </w:r>
      <w:proofErr w:type="spellEnd"/>
      <w:r>
        <w:t xml:space="preserve"> </w:t>
      </w:r>
      <w:proofErr w:type="spellStart"/>
      <w:r>
        <w:t>hette</w:t>
      </w:r>
      <w:proofErr w:type="spellEnd"/>
      <w:r>
        <w:t xml:space="preserve"> </w:t>
      </w:r>
      <w:proofErr w:type="spellStart"/>
      <w:r>
        <w:t>koennen</w:t>
      </w:r>
      <w:proofErr w:type="spellEnd"/>
      <w:r>
        <w:t xml:space="preserve"> zweige bringen / </w:t>
      </w:r>
      <w:proofErr w:type="spellStart"/>
      <w:r>
        <w:t>fruechte</w:t>
      </w:r>
      <w:proofErr w:type="spellEnd"/>
      <w:r>
        <w:t xml:space="preserve"> tragen und ein </w:t>
      </w:r>
      <w:proofErr w:type="spellStart"/>
      <w:r>
        <w:t>herlicher</w:t>
      </w:r>
      <w:proofErr w:type="spellEnd"/>
      <w:r>
        <w:t xml:space="preserve"> Weinstock werden) zeiget er an / wie es Zedekia </w:t>
      </w:r>
      <w:proofErr w:type="spellStart"/>
      <w:r>
        <w:t>wolgangen</w:t>
      </w:r>
      <w:proofErr w:type="spellEnd"/>
      <w:r>
        <w:t xml:space="preserve"> </w:t>
      </w:r>
      <w:proofErr w:type="spellStart"/>
      <w:r>
        <w:t>were</w:t>
      </w:r>
      <w:proofErr w:type="spellEnd"/>
      <w:r>
        <w:t xml:space="preserve"> / so er bis </w:t>
      </w:r>
      <w:proofErr w:type="spellStart"/>
      <w:r>
        <w:t>auff</w:t>
      </w:r>
      <w:proofErr w:type="spellEnd"/>
      <w:r>
        <w:t xml:space="preserve"> </w:t>
      </w:r>
      <w:proofErr w:type="spellStart"/>
      <w:r>
        <w:t>bestimpte</w:t>
      </w:r>
      <w:proofErr w:type="spellEnd"/>
      <w:r>
        <w:t xml:space="preserve"> zeit vom </w:t>
      </w:r>
      <w:proofErr w:type="spellStart"/>
      <w:r>
        <w:t>Hern</w:t>
      </w:r>
      <w:proofErr w:type="spellEnd"/>
      <w:r>
        <w:t xml:space="preserve"> in </w:t>
      </w:r>
      <w:proofErr w:type="spellStart"/>
      <w:r>
        <w:t>gehorrsam</w:t>
      </w:r>
      <w:proofErr w:type="spellEnd"/>
      <w:r>
        <w:t xml:space="preserve"> des Koenigs zu Babel blieben </w:t>
      </w:r>
      <w:proofErr w:type="spellStart"/>
      <w:r>
        <w:t>were</w:t>
      </w:r>
      <w:proofErr w:type="spellEnd"/>
      <w:r>
        <w:t xml:space="preserve"> / und sich nicht mit dem </w:t>
      </w:r>
      <w:proofErr w:type="spellStart"/>
      <w:r>
        <w:t>Aegypter</w:t>
      </w:r>
      <w:proofErr w:type="spellEnd"/>
      <w:r>
        <w:t xml:space="preserve"> </w:t>
      </w:r>
      <w:proofErr w:type="spellStart"/>
      <w:r>
        <w:t>Koenig</w:t>
      </w:r>
      <w:proofErr w:type="spellEnd"/>
      <w:r>
        <w:t xml:space="preserve"> verbunden </w:t>
      </w:r>
      <w:proofErr w:type="spellStart"/>
      <w:r>
        <w:t>hette</w:t>
      </w:r>
      <w:proofErr w:type="spellEnd"/>
      <w:r>
        <w:t xml:space="preserve">. </w:t>
      </w:r>
      <w:proofErr w:type="spellStart"/>
      <w:r>
        <w:t>Drumb</w:t>
      </w:r>
      <w:proofErr w:type="spellEnd"/>
      <w:r>
        <w:t xml:space="preserve">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(So sprich nu / Also sagt der Herr Herr: </w:t>
      </w:r>
      <w:proofErr w:type="spellStart"/>
      <w:r>
        <w:t>solt</w:t>
      </w:r>
      <w:proofErr w:type="spellEnd"/>
      <w:r>
        <w:t xml:space="preserve"> der geraten: Ja man wird seine </w:t>
      </w:r>
      <w:proofErr w:type="spellStart"/>
      <w:r>
        <w:t>Wurtzel</w:t>
      </w:r>
      <w:proofErr w:type="spellEnd"/>
      <w:r>
        <w:t xml:space="preserve"> ausrotten und seine </w:t>
      </w:r>
      <w:proofErr w:type="spellStart"/>
      <w:r>
        <w:t>frucht</w:t>
      </w:r>
      <w:proofErr w:type="spellEnd"/>
      <w:r>
        <w:t xml:space="preserve"> </w:t>
      </w:r>
      <w:proofErr w:type="spellStart"/>
      <w:r>
        <w:t>abreissen</w:t>
      </w:r>
      <w:proofErr w:type="spellEnd"/>
      <w:r>
        <w:t xml:space="preserve"> und wird verdorren / das alles seines </w:t>
      </w:r>
      <w:proofErr w:type="spellStart"/>
      <w:r>
        <w:t>gewechs</w:t>
      </w:r>
      <w:proofErr w:type="spellEnd"/>
      <w:r>
        <w:t xml:space="preserve"> </w:t>
      </w:r>
      <w:proofErr w:type="spellStart"/>
      <w:r>
        <w:t>bletter</w:t>
      </w:r>
      <w:proofErr w:type="spellEnd"/>
      <w:r>
        <w:t xml:space="preserve"> verdorren werden: und wird nicht </w:t>
      </w:r>
      <w:proofErr w:type="spellStart"/>
      <w:r>
        <w:t>gescheen</w:t>
      </w:r>
      <w:proofErr w:type="spellEnd"/>
      <w:r>
        <w:t xml:space="preserve"> durch </w:t>
      </w:r>
      <w:proofErr w:type="spellStart"/>
      <w:r>
        <w:t>grossen</w:t>
      </w:r>
      <w:proofErr w:type="spellEnd"/>
      <w:r>
        <w:t xml:space="preserve"> arm noch viel </w:t>
      </w:r>
      <w:proofErr w:type="spellStart"/>
      <w:r>
        <w:t>volcks</w:t>
      </w:r>
      <w:proofErr w:type="spellEnd"/>
      <w:r>
        <w:t xml:space="preserve"> </w:t>
      </w:r>
      <w:proofErr w:type="spellStart"/>
      <w:r>
        <w:t>auff</w:t>
      </w:r>
      <w:proofErr w:type="spellEnd"/>
      <w:r>
        <w:t xml:space="preserve"> das man in von seinen </w:t>
      </w:r>
      <w:proofErr w:type="spellStart"/>
      <w:r>
        <w:t>wurtzeln</w:t>
      </w:r>
      <w:proofErr w:type="spellEnd"/>
      <w:r>
        <w:t xml:space="preserve"> </w:t>
      </w:r>
      <w:proofErr w:type="spellStart"/>
      <w:r>
        <w:t>wegfuere</w:t>
      </w:r>
      <w:proofErr w:type="spellEnd"/>
      <w:r>
        <w:t xml:space="preserve">: </w:t>
      </w:r>
      <w:proofErr w:type="spellStart"/>
      <w:r>
        <w:t>Sihe</w:t>
      </w:r>
      <w:proofErr w:type="spellEnd"/>
      <w:r>
        <w:t xml:space="preserve"> er ist zwar </w:t>
      </w:r>
      <w:proofErr w:type="spellStart"/>
      <w:r>
        <w:t>gepflantzt</w:t>
      </w:r>
      <w:proofErr w:type="spellEnd"/>
      <w:r>
        <w:t xml:space="preserve"> / aber </w:t>
      </w:r>
      <w:proofErr w:type="spellStart"/>
      <w:r>
        <w:t>solt</w:t>
      </w:r>
      <w:proofErr w:type="spellEnd"/>
      <w:r>
        <w:t xml:space="preserve"> er geraten: Sobald in der Ostwind </w:t>
      </w:r>
      <w:proofErr w:type="spellStart"/>
      <w:r>
        <w:t>rueren</w:t>
      </w:r>
      <w:proofErr w:type="spellEnd"/>
      <w:r>
        <w:t xml:space="preserve"> wird / wird er verdorren </w:t>
      </w:r>
      <w:proofErr w:type="spellStart"/>
      <w:r>
        <w:t>auff</w:t>
      </w:r>
      <w:proofErr w:type="spellEnd"/>
      <w:r>
        <w:t xml:space="preserve"> dem platz seines </w:t>
      </w:r>
      <w:proofErr w:type="spellStart"/>
      <w:r>
        <w:t>gewechs</w:t>
      </w:r>
      <w:proofErr w:type="spellEnd"/>
      <w:r>
        <w:t xml:space="preserve">) beschreiben / wie </w:t>
      </w:r>
      <w:proofErr w:type="spellStart"/>
      <w:r>
        <w:t>Koenig</w:t>
      </w:r>
      <w:proofErr w:type="spellEnd"/>
      <w:r>
        <w:t xml:space="preserve"> Zedekia des </w:t>
      </w:r>
      <w:proofErr w:type="spellStart"/>
      <w:r>
        <w:t>abefalles</w:t>
      </w:r>
      <w:proofErr w:type="spellEnd"/>
      <w:r>
        <w:t xml:space="preserve"> halben schrecklich mit allem das in </w:t>
      </w:r>
      <w:proofErr w:type="spellStart"/>
      <w:r>
        <w:t>angehoeret</w:t>
      </w:r>
      <w:proofErr w:type="spellEnd"/>
      <w:r>
        <w:t xml:space="preserve"> gefangen und </w:t>
      </w:r>
      <w:proofErr w:type="spellStart"/>
      <w:r>
        <w:t>umbkomen</w:t>
      </w:r>
      <w:proofErr w:type="spellEnd"/>
      <w:r>
        <w:t xml:space="preserve"> sind: welches auch 4. Re. </w:t>
      </w:r>
      <w:proofErr w:type="spellStart"/>
      <w:r>
        <w:t>vl</w:t>
      </w:r>
      <w:proofErr w:type="spellEnd"/>
      <w:r>
        <w:t xml:space="preserve"> geschrieben stehet. </w:t>
      </w:r>
    </w:p>
    <w:p w14:paraId="0CA25447" w14:textId="77777777" w:rsidR="003F126C" w:rsidRDefault="003F126C" w:rsidP="003F126C">
      <w:pPr>
        <w:pStyle w:val="StandardWeb"/>
      </w:pPr>
      <w:r>
        <w:rPr>
          <w:rStyle w:val="Hervorhebung"/>
          <w:rFonts w:eastAsiaTheme="majorEastAsia"/>
        </w:rPr>
        <w:t xml:space="preserve">Und des </w:t>
      </w:r>
      <w:proofErr w:type="spellStart"/>
      <w:r>
        <w:rPr>
          <w:rStyle w:val="Hervorhebung"/>
          <w:rFonts w:eastAsiaTheme="majorEastAsia"/>
        </w:rPr>
        <w:t>Hern</w:t>
      </w:r>
      <w:proofErr w:type="spellEnd"/>
      <w:r>
        <w:rPr>
          <w:rStyle w:val="Hervorhebung"/>
          <w:rFonts w:eastAsiaTheme="majorEastAsia"/>
        </w:rPr>
        <w:t xml:space="preserve"> </w:t>
      </w:r>
      <w:proofErr w:type="spellStart"/>
      <w:r>
        <w:rPr>
          <w:rStyle w:val="Hervorhebung"/>
          <w:rFonts w:eastAsiaTheme="majorEastAsia"/>
        </w:rPr>
        <w:t>Wortt</w:t>
      </w:r>
      <w:proofErr w:type="spellEnd"/>
      <w:r>
        <w:rPr>
          <w:rStyle w:val="Hervorhebung"/>
          <w:rFonts w:eastAsiaTheme="majorEastAsia"/>
        </w:rPr>
        <w:t xml:space="preserve"> </w:t>
      </w:r>
      <w:proofErr w:type="spellStart"/>
      <w:r>
        <w:rPr>
          <w:rStyle w:val="Hervorhebung"/>
          <w:rFonts w:eastAsiaTheme="majorEastAsia"/>
        </w:rPr>
        <w:t>geschach</w:t>
      </w:r>
      <w:proofErr w:type="spellEnd"/>
      <w:r>
        <w:rPr>
          <w:rStyle w:val="Hervorhebung"/>
          <w:rFonts w:eastAsiaTheme="majorEastAsia"/>
        </w:rPr>
        <w:t xml:space="preserve"> zu mir und sprach. Lieber sprich zu dem ungehorsamen Hause / Wisset </w:t>
      </w:r>
      <w:proofErr w:type="spellStart"/>
      <w:r>
        <w:rPr>
          <w:rStyle w:val="Hervorhebung"/>
          <w:rFonts w:eastAsiaTheme="majorEastAsia"/>
        </w:rPr>
        <w:t>ir</w:t>
      </w:r>
      <w:proofErr w:type="spellEnd"/>
      <w:r>
        <w:rPr>
          <w:rStyle w:val="Hervorhebung"/>
          <w:rFonts w:eastAsiaTheme="majorEastAsia"/>
        </w:rPr>
        <w:t xml:space="preserve"> nicht / was das ist: und sprich / </w:t>
      </w:r>
      <w:proofErr w:type="spellStart"/>
      <w:r>
        <w:rPr>
          <w:rStyle w:val="Hervorhebung"/>
          <w:rFonts w:eastAsiaTheme="majorEastAsia"/>
        </w:rPr>
        <w:t>Sihe</w:t>
      </w:r>
      <w:proofErr w:type="spellEnd"/>
      <w:r>
        <w:rPr>
          <w:rStyle w:val="Hervorhebung"/>
          <w:rFonts w:eastAsiaTheme="majorEastAsia"/>
        </w:rPr>
        <w:t xml:space="preserve"> / Es kam der </w:t>
      </w:r>
      <w:proofErr w:type="spellStart"/>
      <w:r>
        <w:rPr>
          <w:rStyle w:val="Hervorhebung"/>
          <w:rFonts w:eastAsiaTheme="majorEastAsia"/>
        </w:rPr>
        <w:t>Koenig</w:t>
      </w:r>
      <w:proofErr w:type="spellEnd"/>
      <w:r>
        <w:rPr>
          <w:rStyle w:val="Hervorhebung"/>
          <w:rFonts w:eastAsiaTheme="majorEastAsia"/>
        </w:rPr>
        <w:t xml:space="preserve"> zu Babel gen Jerusalem / und </w:t>
      </w:r>
      <w:proofErr w:type="spellStart"/>
      <w:r>
        <w:rPr>
          <w:rStyle w:val="Hervorhebung"/>
          <w:rFonts w:eastAsiaTheme="majorEastAsia"/>
        </w:rPr>
        <w:t>nam</w:t>
      </w:r>
      <w:proofErr w:type="spellEnd"/>
      <w:r>
        <w:rPr>
          <w:rStyle w:val="Hervorhebung"/>
          <w:rFonts w:eastAsiaTheme="majorEastAsia"/>
        </w:rPr>
        <w:t xml:space="preserve"> </w:t>
      </w:r>
      <w:proofErr w:type="spellStart"/>
      <w:r>
        <w:rPr>
          <w:rStyle w:val="Hervorhebung"/>
          <w:rFonts w:eastAsiaTheme="majorEastAsia"/>
        </w:rPr>
        <w:t>iren</w:t>
      </w:r>
      <w:proofErr w:type="spellEnd"/>
      <w:r>
        <w:rPr>
          <w:rStyle w:val="Hervorhebung"/>
          <w:rFonts w:eastAsiaTheme="majorEastAsia"/>
        </w:rPr>
        <w:t xml:space="preserve"> </w:t>
      </w:r>
      <w:proofErr w:type="spellStart"/>
      <w:r>
        <w:rPr>
          <w:rStyle w:val="Hervorhebung"/>
          <w:rFonts w:eastAsiaTheme="majorEastAsia"/>
        </w:rPr>
        <w:t>Koenig</w:t>
      </w:r>
      <w:proofErr w:type="spellEnd"/>
      <w:r>
        <w:rPr>
          <w:rStyle w:val="Hervorhebung"/>
          <w:rFonts w:eastAsiaTheme="majorEastAsia"/>
        </w:rPr>
        <w:t xml:space="preserve"> und </w:t>
      </w:r>
      <w:proofErr w:type="spellStart"/>
      <w:r>
        <w:rPr>
          <w:rStyle w:val="Hervorhebung"/>
          <w:rFonts w:eastAsiaTheme="majorEastAsia"/>
        </w:rPr>
        <w:t>ire</w:t>
      </w:r>
      <w:proofErr w:type="spellEnd"/>
      <w:r>
        <w:rPr>
          <w:rStyle w:val="Hervorhebung"/>
          <w:rFonts w:eastAsiaTheme="majorEastAsia"/>
        </w:rPr>
        <w:t xml:space="preserve"> </w:t>
      </w:r>
      <w:proofErr w:type="spellStart"/>
      <w:r>
        <w:rPr>
          <w:rStyle w:val="Hervorhebung"/>
          <w:rFonts w:eastAsiaTheme="majorEastAsia"/>
        </w:rPr>
        <w:t>Fuersten</w:t>
      </w:r>
      <w:proofErr w:type="spellEnd"/>
      <w:r>
        <w:rPr>
          <w:rStyle w:val="Hervorhebung"/>
          <w:rFonts w:eastAsiaTheme="majorEastAsia"/>
        </w:rPr>
        <w:t xml:space="preserve"> / und </w:t>
      </w:r>
      <w:proofErr w:type="spellStart"/>
      <w:r>
        <w:rPr>
          <w:rStyle w:val="Hervorhebung"/>
          <w:rFonts w:eastAsiaTheme="majorEastAsia"/>
        </w:rPr>
        <w:t>fueret</w:t>
      </w:r>
      <w:proofErr w:type="spellEnd"/>
      <w:r>
        <w:rPr>
          <w:rStyle w:val="Hervorhebung"/>
          <w:rFonts w:eastAsiaTheme="majorEastAsia"/>
        </w:rPr>
        <w:t xml:space="preserve"> sie weg / zu sich gen Babel. Und </w:t>
      </w:r>
      <w:proofErr w:type="spellStart"/>
      <w:r>
        <w:rPr>
          <w:rStyle w:val="Hervorhebung"/>
          <w:rFonts w:eastAsiaTheme="majorEastAsia"/>
        </w:rPr>
        <w:t>nam</w:t>
      </w:r>
      <w:proofErr w:type="spellEnd"/>
      <w:r>
        <w:rPr>
          <w:rStyle w:val="Hervorhebung"/>
          <w:rFonts w:eastAsiaTheme="majorEastAsia"/>
        </w:rPr>
        <w:t xml:space="preserve"> von dem </w:t>
      </w:r>
      <w:proofErr w:type="spellStart"/>
      <w:r>
        <w:rPr>
          <w:rStyle w:val="Hervorhebung"/>
          <w:rFonts w:eastAsiaTheme="majorEastAsia"/>
        </w:rPr>
        <w:t>Koeniglichen</w:t>
      </w:r>
      <w:proofErr w:type="spellEnd"/>
      <w:r>
        <w:rPr>
          <w:rStyle w:val="Hervorhebung"/>
          <w:rFonts w:eastAsiaTheme="majorEastAsia"/>
        </w:rPr>
        <w:t xml:space="preserve"> samen / und macht einen Bund mit im und </w:t>
      </w:r>
      <w:proofErr w:type="spellStart"/>
      <w:r>
        <w:rPr>
          <w:rStyle w:val="Hervorhebung"/>
          <w:rFonts w:eastAsiaTheme="majorEastAsia"/>
        </w:rPr>
        <w:t>nam</w:t>
      </w:r>
      <w:proofErr w:type="spellEnd"/>
      <w:r>
        <w:rPr>
          <w:rStyle w:val="Hervorhebung"/>
          <w:rFonts w:eastAsiaTheme="majorEastAsia"/>
        </w:rPr>
        <w:t xml:space="preserve"> einen Eid von im / aber die gewaltigen im Lande </w:t>
      </w:r>
      <w:proofErr w:type="spellStart"/>
      <w:r>
        <w:rPr>
          <w:rStyle w:val="Hervorhebung"/>
          <w:rFonts w:eastAsiaTheme="majorEastAsia"/>
        </w:rPr>
        <w:t>nam</w:t>
      </w:r>
      <w:proofErr w:type="spellEnd"/>
      <w:r>
        <w:rPr>
          <w:rStyle w:val="Hervorhebung"/>
          <w:rFonts w:eastAsiaTheme="majorEastAsia"/>
        </w:rPr>
        <w:t xml:space="preserve"> er weg / damit das </w:t>
      </w:r>
      <w:proofErr w:type="spellStart"/>
      <w:r>
        <w:rPr>
          <w:rStyle w:val="Hervorhebung"/>
          <w:rFonts w:eastAsiaTheme="majorEastAsia"/>
        </w:rPr>
        <w:t>Koenigreich</w:t>
      </w:r>
      <w:proofErr w:type="spellEnd"/>
      <w:r>
        <w:rPr>
          <w:rStyle w:val="Hervorhebung"/>
          <w:rFonts w:eastAsiaTheme="majorEastAsia"/>
        </w:rPr>
        <w:t xml:space="preserve"> </w:t>
      </w:r>
      <w:proofErr w:type="spellStart"/>
      <w:r>
        <w:rPr>
          <w:rStyle w:val="Hervorhebung"/>
          <w:rFonts w:eastAsiaTheme="majorEastAsia"/>
        </w:rPr>
        <w:t>demuettig</w:t>
      </w:r>
      <w:proofErr w:type="spellEnd"/>
      <w:r>
        <w:rPr>
          <w:rStyle w:val="Hervorhebung"/>
          <w:rFonts w:eastAsiaTheme="majorEastAsia"/>
        </w:rPr>
        <w:t xml:space="preserve"> bliebe / und sich nicht </w:t>
      </w:r>
      <w:proofErr w:type="spellStart"/>
      <w:r>
        <w:rPr>
          <w:rStyle w:val="Hervorhebung"/>
          <w:rFonts w:eastAsiaTheme="majorEastAsia"/>
        </w:rPr>
        <w:t>erhuebe</w:t>
      </w:r>
      <w:proofErr w:type="spellEnd"/>
      <w:r>
        <w:rPr>
          <w:rStyle w:val="Hervorhebung"/>
          <w:rFonts w:eastAsiaTheme="majorEastAsia"/>
        </w:rPr>
        <w:t xml:space="preserve"> / </w:t>
      </w:r>
      <w:proofErr w:type="spellStart"/>
      <w:r>
        <w:rPr>
          <w:rStyle w:val="Hervorhebung"/>
          <w:rFonts w:eastAsiaTheme="majorEastAsia"/>
        </w:rPr>
        <w:t>auff</w:t>
      </w:r>
      <w:proofErr w:type="spellEnd"/>
      <w:r>
        <w:rPr>
          <w:rStyle w:val="Hervorhebung"/>
          <w:rFonts w:eastAsiaTheme="majorEastAsia"/>
        </w:rPr>
        <w:t xml:space="preserve"> das sein Bund gehalten </w:t>
      </w:r>
      <w:proofErr w:type="spellStart"/>
      <w:r>
        <w:rPr>
          <w:rStyle w:val="Hervorhebung"/>
          <w:rFonts w:eastAsiaTheme="majorEastAsia"/>
        </w:rPr>
        <w:t>wuerde</w:t>
      </w:r>
      <w:proofErr w:type="spellEnd"/>
      <w:r>
        <w:rPr>
          <w:rStyle w:val="Hervorhebung"/>
          <w:rFonts w:eastAsiaTheme="majorEastAsia"/>
        </w:rPr>
        <w:t xml:space="preserve"> und </w:t>
      </w:r>
      <w:proofErr w:type="spellStart"/>
      <w:r>
        <w:rPr>
          <w:rStyle w:val="Hervorhebung"/>
          <w:rFonts w:eastAsiaTheme="majorEastAsia"/>
        </w:rPr>
        <w:t>bestuende</w:t>
      </w:r>
      <w:proofErr w:type="spellEnd"/>
      <w:r>
        <w:rPr>
          <w:rStyle w:val="Hervorhebung"/>
          <w:rFonts w:eastAsiaTheme="majorEastAsia"/>
        </w:rPr>
        <w:t>.</w:t>
      </w:r>
      <w:r>
        <w:rPr>
          <w:i/>
          <w:iCs/>
        </w:rPr>
        <w:br/>
      </w:r>
      <w:r>
        <w:rPr>
          <w:rStyle w:val="Hervorhebung"/>
          <w:rFonts w:eastAsiaTheme="majorEastAsia"/>
        </w:rPr>
        <w:t xml:space="preserve">Aber derselbe (Same) fiel von im </w:t>
      </w:r>
      <w:proofErr w:type="spellStart"/>
      <w:r>
        <w:rPr>
          <w:rStyle w:val="Hervorhebung"/>
          <w:rFonts w:eastAsiaTheme="majorEastAsia"/>
        </w:rPr>
        <w:t>abe</w:t>
      </w:r>
      <w:proofErr w:type="spellEnd"/>
      <w:r>
        <w:rPr>
          <w:rStyle w:val="Hervorhebung"/>
          <w:rFonts w:eastAsiaTheme="majorEastAsia"/>
        </w:rPr>
        <w:t xml:space="preserve"> / und sandte seine </w:t>
      </w:r>
      <w:proofErr w:type="spellStart"/>
      <w:r>
        <w:rPr>
          <w:rStyle w:val="Hervorhebung"/>
          <w:rFonts w:eastAsiaTheme="majorEastAsia"/>
        </w:rPr>
        <w:t>bottschafft</w:t>
      </w:r>
      <w:proofErr w:type="spellEnd"/>
      <w:r>
        <w:rPr>
          <w:rStyle w:val="Hervorhebung"/>
          <w:rFonts w:eastAsiaTheme="majorEastAsia"/>
        </w:rPr>
        <w:t xml:space="preserve"> in </w:t>
      </w:r>
      <w:proofErr w:type="spellStart"/>
      <w:r>
        <w:rPr>
          <w:rStyle w:val="Hervorhebung"/>
          <w:rFonts w:eastAsiaTheme="majorEastAsia"/>
        </w:rPr>
        <w:t>Aegypten</w:t>
      </w:r>
      <w:proofErr w:type="spellEnd"/>
      <w:r>
        <w:rPr>
          <w:rStyle w:val="Hervorhebung"/>
          <w:rFonts w:eastAsiaTheme="majorEastAsia"/>
        </w:rPr>
        <w:t xml:space="preserve"> / das man im Rosse und viel </w:t>
      </w:r>
      <w:proofErr w:type="spellStart"/>
      <w:r>
        <w:rPr>
          <w:rStyle w:val="Hervorhebung"/>
          <w:rFonts w:eastAsiaTheme="majorEastAsia"/>
        </w:rPr>
        <w:t>volckes</w:t>
      </w:r>
      <w:proofErr w:type="spellEnd"/>
      <w:r>
        <w:rPr>
          <w:rStyle w:val="Hervorhebung"/>
          <w:rFonts w:eastAsiaTheme="majorEastAsia"/>
        </w:rPr>
        <w:t xml:space="preserve"> schicken sollte. </w:t>
      </w:r>
      <w:proofErr w:type="spellStart"/>
      <w:r>
        <w:rPr>
          <w:rStyle w:val="Hervorhebung"/>
          <w:rFonts w:eastAsiaTheme="majorEastAsia"/>
        </w:rPr>
        <w:t>Solts</w:t>
      </w:r>
      <w:proofErr w:type="spellEnd"/>
      <w:r>
        <w:rPr>
          <w:rStyle w:val="Hervorhebung"/>
          <w:rFonts w:eastAsiaTheme="majorEastAsia"/>
        </w:rPr>
        <w:t xml:space="preserve"> dem geraten: </w:t>
      </w:r>
      <w:proofErr w:type="spellStart"/>
      <w:r>
        <w:rPr>
          <w:rStyle w:val="Hervorhebung"/>
          <w:rFonts w:eastAsiaTheme="majorEastAsia"/>
        </w:rPr>
        <w:t>Solt</w:t>
      </w:r>
      <w:proofErr w:type="spellEnd"/>
      <w:r>
        <w:rPr>
          <w:rStyle w:val="Hervorhebung"/>
          <w:rFonts w:eastAsiaTheme="majorEastAsia"/>
        </w:rPr>
        <w:t xml:space="preserve"> er da von </w:t>
      </w:r>
      <w:proofErr w:type="spellStart"/>
      <w:r>
        <w:rPr>
          <w:rStyle w:val="Hervorhebung"/>
          <w:rFonts w:eastAsiaTheme="majorEastAsia"/>
        </w:rPr>
        <w:t>komen</w:t>
      </w:r>
      <w:proofErr w:type="spellEnd"/>
      <w:r>
        <w:rPr>
          <w:rStyle w:val="Hervorhebung"/>
          <w:rFonts w:eastAsiaTheme="majorEastAsia"/>
        </w:rPr>
        <w:t xml:space="preserve"> / der </w:t>
      </w:r>
      <w:proofErr w:type="spellStart"/>
      <w:r>
        <w:rPr>
          <w:rStyle w:val="Hervorhebung"/>
          <w:rFonts w:eastAsiaTheme="majorEastAsia"/>
        </w:rPr>
        <w:t>solchs</w:t>
      </w:r>
      <w:proofErr w:type="spellEnd"/>
      <w:r>
        <w:rPr>
          <w:rStyle w:val="Hervorhebung"/>
          <w:rFonts w:eastAsiaTheme="majorEastAsia"/>
        </w:rPr>
        <w:t xml:space="preserve"> thut: und </w:t>
      </w:r>
      <w:proofErr w:type="spellStart"/>
      <w:r>
        <w:rPr>
          <w:rStyle w:val="Hervorhebung"/>
          <w:rFonts w:eastAsiaTheme="majorEastAsia"/>
        </w:rPr>
        <w:t>solt</w:t>
      </w:r>
      <w:proofErr w:type="spellEnd"/>
      <w:r>
        <w:rPr>
          <w:rStyle w:val="Hervorhebung"/>
          <w:rFonts w:eastAsiaTheme="majorEastAsia"/>
        </w:rPr>
        <w:t xml:space="preserve"> der / so den Bund bricht / davon </w:t>
      </w:r>
      <w:proofErr w:type="spellStart"/>
      <w:r>
        <w:rPr>
          <w:rStyle w:val="Hervorhebung"/>
          <w:rFonts w:eastAsiaTheme="majorEastAsia"/>
        </w:rPr>
        <w:t>komen</w:t>
      </w:r>
      <w:proofErr w:type="spellEnd"/>
      <w:r>
        <w:rPr>
          <w:rStyle w:val="Hervorhebung"/>
          <w:rFonts w:eastAsiaTheme="majorEastAsia"/>
        </w:rPr>
        <w:t xml:space="preserve">: So war ich lebe / spricht der Herr Herr / an dem </w:t>
      </w:r>
      <w:proofErr w:type="spellStart"/>
      <w:r>
        <w:rPr>
          <w:rStyle w:val="Hervorhebung"/>
          <w:rFonts w:eastAsiaTheme="majorEastAsia"/>
        </w:rPr>
        <w:t>ort</w:t>
      </w:r>
      <w:proofErr w:type="spellEnd"/>
      <w:r>
        <w:rPr>
          <w:rStyle w:val="Hervorhebung"/>
          <w:rFonts w:eastAsiaTheme="majorEastAsia"/>
        </w:rPr>
        <w:t xml:space="preserve"> des </w:t>
      </w:r>
      <w:proofErr w:type="spellStart"/>
      <w:r>
        <w:rPr>
          <w:rStyle w:val="Hervorhebung"/>
          <w:rFonts w:eastAsiaTheme="majorEastAsia"/>
        </w:rPr>
        <w:t>Koeniges</w:t>
      </w:r>
      <w:proofErr w:type="spellEnd"/>
      <w:r>
        <w:rPr>
          <w:rStyle w:val="Hervorhebung"/>
          <w:rFonts w:eastAsiaTheme="majorEastAsia"/>
        </w:rPr>
        <w:t xml:space="preserve"> der in zum </w:t>
      </w:r>
      <w:proofErr w:type="spellStart"/>
      <w:r>
        <w:rPr>
          <w:rStyle w:val="Hervorhebung"/>
          <w:rFonts w:eastAsiaTheme="majorEastAsia"/>
        </w:rPr>
        <w:t>Koenig</w:t>
      </w:r>
      <w:proofErr w:type="spellEnd"/>
      <w:r>
        <w:rPr>
          <w:rStyle w:val="Hervorhebung"/>
          <w:rFonts w:eastAsiaTheme="majorEastAsia"/>
        </w:rPr>
        <w:t xml:space="preserve"> gesetzt hat / </w:t>
      </w:r>
      <w:proofErr w:type="spellStart"/>
      <w:r>
        <w:rPr>
          <w:rStyle w:val="Hervorhebung"/>
          <w:rFonts w:eastAsiaTheme="majorEastAsia"/>
        </w:rPr>
        <w:t>welchs</w:t>
      </w:r>
      <w:proofErr w:type="spellEnd"/>
      <w:r>
        <w:rPr>
          <w:rStyle w:val="Hervorhebung"/>
          <w:rFonts w:eastAsiaTheme="majorEastAsia"/>
        </w:rPr>
        <w:t xml:space="preserve"> Eid er </w:t>
      </w:r>
      <w:proofErr w:type="spellStart"/>
      <w:r>
        <w:rPr>
          <w:rStyle w:val="Hervorhebung"/>
          <w:rFonts w:eastAsiaTheme="majorEastAsia"/>
        </w:rPr>
        <w:t>veracht</w:t>
      </w:r>
      <w:proofErr w:type="spellEnd"/>
      <w:r>
        <w:rPr>
          <w:rStyle w:val="Hervorhebung"/>
          <w:rFonts w:eastAsiaTheme="majorEastAsia"/>
        </w:rPr>
        <w:t xml:space="preserve"> / und </w:t>
      </w:r>
      <w:proofErr w:type="spellStart"/>
      <w:r>
        <w:rPr>
          <w:rStyle w:val="Hervorhebung"/>
          <w:rFonts w:eastAsiaTheme="majorEastAsia"/>
        </w:rPr>
        <w:t>welchs</w:t>
      </w:r>
      <w:proofErr w:type="spellEnd"/>
      <w:r>
        <w:rPr>
          <w:rStyle w:val="Hervorhebung"/>
          <w:rFonts w:eastAsiaTheme="majorEastAsia"/>
        </w:rPr>
        <w:t xml:space="preserve"> </w:t>
      </w:r>
      <w:proofErr w:type="spellStart"/>
      <w:r>
        <w:rPr>
          <w:rStyle w:val="Hervorhebung"/>
          <w:rFonts w:eastAsiaTheme="majorEastAsia"/>
        </w:rPr>
        <w:t>bund</w:t>
      </w:r>
      <w:proofErr w:type="spellEnd"/>
      <w:r>
        <w:rPr>
          <w:rStyle w:val="Hervorhebung"/>
          <w:rFonts w:eastAsiaTheme="majorEastAsia"/>
        </w:rPr>
        <w:t xml:space="preserve"> er gebrochen hat / da </w:t>
      </w:r>
      <w:proofErr w:type="spellStart"/>
      <w:r>
        <w:rPr>
          <w:rStyle w:val="Hervorhebung"/>
          <w:rFonts w:eastAsiaTheme="majorEastAsia"/>
        </w:rPr>
        <w:t>sol</w:t>
      </w:r>
      <w:proofErr w:type="spellEnd"/>
      <w:r>
        <w:rPr>
          <w:rStyle w:val="Hervorhebung"/>
          <w:rFonts w:eastAsiaTheme="majorEastAsia"/>
        </w:rPr>
        <w:t xml:space="preserve"> er sterben / </w:t>
      </w:r>
      <w:proofErr w:type="spellStart"/>
      <w:r>
        <w:rPr>
          <w:rStyle w:val="Hervorhebung"/>
          <w:rFonts w:eastAsiaTheme="majorEastAsia"/>
        </w:rPr>
        <w:t>nemlich</w:t>
      </w:r>
      <w:proofErr w:type="spellEnd"/>
      <w:r>
        <w:rPr>
          <w:rStyle w:val="Hervorhebung"/>
          <w:rFonts w:eastAsiaTheme="majorEastAsia"/>
        </w:rPr>
        <w:t xml:space="preserve"> zu Babel. Auch wird im Pharao / nicht beistehen im Kriege / mit </w:t>
      </w:r>
      <w:proofErr w:type="spellStart"/>
      <w:r>
        <w:rPr>
          <w:rStyle w:val="Hervorhebung"/>
          <w:rFonts w:eastAsiaTheme="majorEastAsia"/>
        </w:rPr>
        <w:t>grossem</w:t>
      </w:r>
      <w:proofErr w:type="spellEnd"/>
      <w:r>
        <w:rPr>
          <w:rStyle w:val="Hervorhebung"/>
          <w:rFonts w:eastAsiaTheme="majorEastAsia"/>
        </w:rPr>
        <w:t xml:space="preserve"> </w:t>
      </w:r>
      <w:proofErr w:type="spellStart"/>
      <w:r>
        <w:rPr>
          <w:rStyle w:val="Hervorhebung"/>
          <w:rFonts w:eastAsiaTheme="majorEastAsia"/>
        </w:rPr>
        <w:t>heer</w:t>
      </w:r>
      <w:proofErr w:type="spellEnd"/>
      <w:r>
        <w:rPr>
          <w:rStyle w:val="Hervorhebung"/>
          <w:rFonts w:eastAsiaTheme="majorEastAsia"/>
        </w:rPr>
        <w:t xml:space="preserve"> und viel </w:t>
      </w:r>
      <w:proofErr w:type="spellStart"/>
      <w:r>
        <w:rPr>
          <w:rStyle w:val="Hervorhebung"/>
          <w:rFonts w:eastAsiaTheme="majorEastAsia"/>
        </w:rPr>
        <w:t>volcks</w:t>
      </w:r>
      <w:proofErr w:type="spellEnd"/>
      <w:r>
        <w:rPr>
          <w:rStyle w:val="Hervorhebung"/>
          <w:rFonts w:eastAsiaTheme="majorEastAsia"/>
        </w:rPr>
        <w:t xml:space="preserve"> / wenn man die </w:t>
      </w:r>
      <w:proofErr w:type="spellStart"/>
      <w:r>
        <w:rPr>
          <w:rStyle w:val="Hervorhebung"/>
          <w:rFonts w:eastAsiaTheme="majorEastAsia"/>
        </w:rPr>
        <w:t>Schuett</w:t>
      </w:r>
      <w:proofErr w:type="spellEnd"/>
      <w:r>
        <w:rPr>
          <w:rStyle w:val="Hervorhebung"/>
          <w:rFonts w:eastAsiaTheme="majorEastAsia"/>
        </w:rPr>
        <w:t xml:space="preserve"> </w:t>
      </w:r>
      <w:proofErr w:type="spellStart"/>
      <w:r>
        <w:rPr>
          <w:rStyle w:val="Hervorhebung"/>
          <w:rFonts w:eastAsiaTheme="majorEastAsia"/>
        </w:rPr>
        <w:t>auffwerffen</w:t>
      </w:r>
      <w:proofErr w:type="spellEnd"/>
      <w:r>
        <w:rPr>
          <w:rStyle w:val="Hervorhebung"/>
          <w:rFonts w:eastAsiaTheme="majorEastAsia"/>
        </w:rPr>
        <w:t xml:space="preserve"> wird / und die </w:t>
      </w:r>
      <w:proofErr w:type="spellStart"/>
      <w:r>
        <w:rPr>
          <w:rStyle w:val="Hervorhebung"/>
          <w:rFonts w:eastAsiaTheme="majorEastAsia"/>
        </w:rPr>
        <w:t>Bolwerck</w:t>
      </w:r>
      <w:proofErr w:type="spellEnd"/>
      <w:r>
        <w:rPr>
          <w:rStyle w:val="Hervorhebung"/>
          <w:rFonts w:eastAsiaTheme="majorEastAsia"/>
        </w:rPr>
        <w:t xml:space="preserve"> </w:t>
      </w:r>
      <w:proofErr w:type="spellStart"/>
      <w:r>
        <w:rPr>
          <w:rStyle w:val="Hervorhebung"/>
          <w:rFonts w:eastAsiaTheme="majorEastAsia"/>
        </w:rPr>
        <w:t>bawen</w:t>
      </w:r>
      <w:proofErr w:type="spellEnd"/>
      <w:r>
        <w:rPr>
          <w:rStyle w:val="Hervorhebung"/>
          <w:rFonts w:eastAsiaTheme="majorEastAsia"/>
        </w:rPr>
        <w:t xml:space="preserve"> das viel </w:t>
      </w:r>
      <w:proofErr w:type="spellStart"/>
      <w:r>
        <w:rPr>
          <w:rStyle w:val="Hervorhebung"/>
          <w:rFonts w:eastAsiaTheme="majorEastAsia"/>
        </w:rPr>
        <w:t>leuete</w:t>
      </w:r>
      <w:proofErr w:type="spellEnd"/>
      <w:r>
        <w:rPr>
          <w:rStyle w:val="Hervorhebung"/>
          <w:rFonts w:eastAsiaTheme="majorEastAsia"/>
        </w:rPr>
        <w:t xml:space="preserve"> </w:t>
      </w:r>
      <w:proofErr w:type="spellStart"/>
      <w:r>
        <w:rPr>
          <w:rStyle w:val="Hervorhebung"/>
          <w:rFonts w:eastAsiaTheme="majorEastAsia"/>
        </w:rPr>
        <w:t>umbbracht</w:t>
      </w:r>
      <w:proofErr w:type="spellEnd"/>
      <w:r>
        <w:rPr>
          <w:rStyle w:val="Hervorhebung"/>
          <w:rFonts w:eastAsiaTheme="majorEastAsia"/>
        </w:rPr>
        <w:t xml:space="preserve"> werden. Denn weil er den Eid </w:t>
      </w:r>
      <w:proofErr w:type="spellStart"/>
      <w:r>
        <w:rPr>
          <w:rStyle w:val="Hervorhebung"/>
          <w:rFonts w:eastAsiaTheme="majorEastAsia"/>
        </w:rPr>
        <w:t>veracht</w:t>
      </w:r>
      <w:proofErr w:type="spellEnd"/>
      <w:r>
        <w:rPr>
          <w:rStyle w:val="Hervorhebung"/>
          <w:rFonts w:eastAsiaTheme="majorEastAsia"/>
        </w:rPr>
        <w:t xml:space="preserve"> und den Bund gebrochen hat / </w:t>
      </w:r>
      <w:proofErr w:type="spellStart"/>
      <w:r>
        <w:rPr>
          <w:rStyle w:val="Hervorhebung"/>
          <w:rFonts w:eastAsiaTheme="majorEastAsia"/>
        </w:rPr>
        <w:t>darauff</w:t>
      </w:r>
      <w:proofErr w:type="spellEnd"/>
      <w:r>
        <w:rPr>
          <w:rStyle w:val="Hervorhebung"/>
          <w:rFonts w:eastAsiaTheme="majorEastAsia"/>
        </w:rPr>
        <w:t xml:space="preserve"> er seine </w:t>
      </w:r>
      <w:proofErr w:type="spellStart"/>
      <w:r>
        <w:rPr>
          <w:rStyle w:val="Hervorhebung"/>
          <w:rFonts w:eastAsiaTheme="majorEastAsia"/>
        </w:rPr>
        <w:t>hand</w:t>
      </w:r>
      <w:proofErr w:type="spellEnd"/>
      <w:r>
        <w:rPr>
          <w:rStyle w:val="Hervorhebung"/>
          <w:rFonts w:eastAsiaTheme="majorEastAsia"/>
        </w:rPr>
        <w:t xml:space="preserve"> gegeben hat / und </w:t>
      </w:r>
      <w:proofErr w:type="spellStart"/>
      <w:r>
        <w:rPr>
          <w:rStyle w:val="Hervorhebung"/>
          <w:rFonts w:eastAsiaTheme="majorEastAsia"/>
        </w:rPr>
        <w:t>solchs</w:t>
      </w:r>
      <w:proofErr w:type="spellEnd"/>
      <w:r>
        <w:rPr>
          <w:rStyle w:val="Hervorhebung"/>
          <w:rFonts w:eastAsiaTheme="majorEastAsia"/>
        </w:rPr>
        <w:t xml:space="preserve"> alles thut / wird er nicht davon </w:t>
      </w:r>
      <w:proofErr w:type="spellStart"/>
      <w:r>
        <w:rPr>
          <w:rStyle w:val="Hervorhebung"/>
          <w:rFonts w:eastAsiaTheme="majorEastAsia"/>
        </w:rPr>
        <w:t>komen</w:t>
      </w:r>
      <w:proofErr w:type="spellEnd"/>
      <w:r>
        <w:rPr>
          <w:rStyle w:val="Hervorhebung"/>
          <w:rFonts w:eastAsiaTheme="majorEastAsia"/>
        </w:rPr>
        <w:t>.</w:t>
      </w:r>
      <w:r>
        <w:rPr>
          <w:i/>
          <w:iCs/>
        </w:rPr>
        <w:br/>
      </w:r>
      <w:proofErr w:type="spellStart"/>
      <w:r>
        <w:rPr>
          <w:rStyle w:val="Hervorhebung"/>
          <w:rFonts w:eastAsiaTheme="majorEastAsia"/>
        </w:rPr>
        <w:t>Darumb</w:t>
      </w:r>
      <w:proofErr w:type="spellEnd"/>
      <w:r>
        <w:rPr>
          <w:rStyle w:val="Hervorhebung"/>
          <w:rFonts w:eastAsiaTheme="majorEastAsia"/>
        </w:rPr>
        <w:t xml:space="preserve"> spricht der Herr Herr also / so war als ich lebe / so </w:t>
      </w:r>
      <w:proofErr w:type="spellStart"/>
      <w:r>
        <w:rPr>
          <w:rStyle w:val="Hervorhebung"/>
          <w:rFonts w:eastAsiaTheme="majorEastAsia"/>
        </w:rPr>
        <w:t>wil</w:t>
      </w:r>
      <w:proofErr w:type="spellEnd"/>
      <w:r>
        <w:rPr>
          <w:rStyle w:val="Hervorhebung"/>
          <w:rFonts w:eastAsiaTheme="majorEastAsia"/>
        </w:rPr>
        <w:t xml:space="preserve"> ich meinen Eid / den er </w:t>
      </w:r>
      <w:proofErr w:type="spellStart"/>
      <w:r>
        <w:rPr>
          <w:rStyle w:val="Hervorhebung"/>
          <w:rFonts w:eastAsiaTheme="majorEastAsia"/>
        </w:rPr>
        <w:t>veracht</w:t>
      </w:r>
      <w:proofErr w:type="spellEnd"/>
      <w:r>
        <w:rPr>
          <w:rStyle w:val="Hervorhebung"/>
          <w:rFonts w:eastAsiaTheme="majorEastAsia"/>
        </w:rPr>
        <w:t xml:space="preserve"> hat / und meinen Bund den er gebrochen hat / </w:t>
      </w:r>
      <w:proofErr w:type="spellStart"/>
      <w:r>
        <w:rPr>
          <w:rStyle w:val="Hervorhebung"/>
          <w:rFonts w:eastAsiaTheme="majorEastAsia"/>
        </w:rPr>
        <w:t>auff</w:t>
      </w:r>
      <w:proofErr w:type="spellEnd"/>
      <w:r>
        <w:rPr>
          <w:rStyle w:val="Hervorhebung"/>
          <w:rFonts w:eastAsiaTheme="majorEastAsia"/>
        </w:rPr>
        <w:t xml:space="preserve"> seinen </w:t>
      </w:r>
      <w:proofErr w:type="spellStart"/>
      <w:r>
        <w:rPr>
          <w:rStyle w:val="Hervorhebung"/>
          <w:rFonts w:eastAsiaTheme="majorEastAsia"/>
        </w:rPr>
        <w:t>kopff</w:t>
      </w:r>
      <w:proofErr w:type="spellEnd"/>
      <w:r>
        <w:rPr>
          <w:rStyle w:val="Hervorhebung"/>
          <w:rFonts w:eastAsiaTheme="majorEastAsia"/>
        </w:rPr>
        <w:t xml:space="preserve"> bringen. Denn ich </w:t>
      </w:r>
      <w:proofErr w:type="spellStart"/>
      <w:r>
        <w:rPr>
          <w:rStyle w:val="Hervorhebung"/>
          <w:rFonts w:eastAsiaTheme="majorEastAsia"/>
        </w:rPr>
        <w:t>wil</w:t>
      </w:r>
      <w:proofErr w:type="spellEnd"/>
      <w:r>
        <w:rPr>
          <w:rStyle w:val="Hervorhebung"/>
          <w:rFonts w:eastAsiaTheme="majorEastAsia"/>
        </w:rPr>
        <w:t xml:space="preserve"> mein netz </w:t>
      </w:r>
      <w:proofErr w:type="spellStart"/>
      <w:r>
        <w:rPr>
          <w:rStyle w:val="Hervorhebung"/>
          <w:rFonts w:eastAsiaTheme="majorEastAsia"/>
        </w:rPr>
        <w:t>uber</w:t>
      </w:r>
      <w:proofErr w:type="spellEnd"/>
      <w:r>
        <w:rPr>
          <w:rStyle w:val="Hervorhebung"/>
          <w:rFonts w:eastAsiaTheme="majorEastAsia"/>
        </w:rPr>
        <w:t xml:space="preserve"> in </w:t>
      </w:r>
      <w:proofErr w:type="spellStart"/>
      <w:r>
        <w:rPr>
          <w:rStyle w:val="Hervorhebung"/>
          <w:rFonts w:eastAsiaTheme="majorEastAsia"/>
        </w:rPr>
        <w:t>werffen</w:t>
      </w:r>
      <w:proofErr w:type="spellEnd"/>
      <w:r>
        <w:rPr>
          <w:rStyle w:val="Hervorhebung"/>
          <w:rFonts w:eastAsiaTheme="majorEastAsia"/>
        </w:rPr>
        <w:t xml:space="preserve"> / und </w:t>
      </w:r>
      <w:proofErr w:type="spellStart"/>
      <w:r>
        <w:rPr>
          <w:rStyle w:val="Hervorhebung"/>
          <w:rFonts w:eastAsiaTheme="majorEastAsia"/>
        </w:rPr>
        <w:t>mus</w:t>
      </w:r>
      <w:proofErr w:type="spellEnd"/>
      <w:r>
        <w:rPr>
          <w:rStyle w:val="Hervorhebung"/>
          <w:rFonts w:eastAsiaTheme="majorEastAsia"/>
        </w:rPr>
        <w:t xml:space="preserve"> in meiner Jagt gefangen werden / und will in gen Babel bringen / und </w:t>
      </w:r>
      <w:proofErr w:type="spellStart"/>
      <w:r>
        <w:rPr>
          <w:rStyle w:val="Hervorhebung"/>
          <w:rFonts w:eastAsiaTheme="majorEastAsia"/>
        </w:rPr>
        <w:t>wil</w:t>
      </w:r>
      <w:proofErr w:type="spellEnd"/>
      <w:r>
        <w:rPr>
          <w:rStyle w:val="Hervorhebung"/>
          <w:rFonts w:eastAsiaTheme="majorEastAsia"/>
        </w:rPr>
        <w:t xml:space="preserve"> daselbst mit im rechten / </w:t>
      </w:r>
      <w:proofErr w:type="spellStart"/>
      <w:r>
        <w:rPr>
          <w:rStyle w:val="Hervorhebung"/>
          <w:rFonts w:eastAsiaTheme="majorEastAsia"/>
        </w:rPr>
        <w:t>uber</w:t>
      </w:r>
      <w:proofErr w:type="spellEnd"/>
      <w:r>
        <w:rPr>
          <w:rStyle w:val="Hervorhebung"/>
          <w:rFonts w:eastAsiaTheme="majorEastAsia"/>
        </w:rPr>
        <w:t xml:space="preserve"> dem / das er sich also an mir vergriffen hat / und alle seine </w:t>
      </w:r>
      <w:proofErr w:type="spellStart"/>
      <w:r>
        <w:rPr>
          <w:rStyle w:val="Hervorhebung"/>
          <w:rFonts w:eastAsiaTheme="majorEastAsia"/>
        </w:rPr>
        <w:t>fluechtigen</w:t>
      </w:r>
      <w:proofErr w:type="spellEnd"/>
      <w:r>
        <w:rPr>
          <w:rStyle w:val="Hervorhebung"/>
          <w:rFonts w:eastAsiaTheme="majorEastAsia"/>
        </w:rPr>
        <w:t xml:space="preserve"> / die im </w:t>
      </w:r>
      <w:proofErr w:type="spellStart"/>
      <w:r>
        <w:rPr>
          <w:rStyle w:val="Hervorhebung"/>
          <w:rFonts w:eastAsiaTheme="majorEastAsia"/>
        </w:rPr>
        <w:t>anhiengen</w:t>
      </w:r>
      <w:proofErr w:type="spellEnd"/>
      <w:r>
        <w:rPr>
          <w:rStyle w:val="Hervorhebung"/>
          <w:rFonts w:eastAsiaTheme="majorEastAsia"/>
        </w:rPr>
        <w:t xml:space="preserve"> / sollen durchs </w:t>
      </w:r>
      <w:proofErr w:type="spellStart"/>
      <w:r>
        <w:rPr>
          <w:rStyle w:val="Hervorhebung"/>
          <w:rFonts w:eastAsiaTheme="majorEastAsia"/>
        </w:rPr>
        <w:t>schwert</w:t>
      </w:r>
      <w:proofErr w:type="spellEnd"/>
      <w:r>
        <w:rPr>
          <w:rStyle w:val="Hervorhebung"/>
          <w:rFonts w:eastAsiaTheme="majorEastAsia"/>
        </w:rPr>
        <w:t xml:space="preserve"> fallen / und </w:t>
      </w:r>
      <w:proofErr w:type="spellStart"/>
      <w:r>
        <w:rPr>
          <w:rStyle w:val="Hervorhebung"/>
          <w:rFonts w:eastAsiaTheme="majorEastAsia"/>
        </w:rPr>
        <w:t>ire</w:t>
      </w:r>
      <w:proofErr w:type="spellEnd"/>
      <w:r>
        <w:rPr>
          <w:rStyle w:val="Hervorhebung"/>
          <w:rFonts w:eastAsiaTheme="majorEastAsia"/>
        </w:rPr>
        <w:t xml:space="preserve"> </w:t>
      </w:r>
      <w:proofErr w:type="spellStart"/>
      <w:r>
        <w:rPr>
          <w:rStyle w:val="Hervorhebung"/>
          <w:rFonts w:eastAsiaTheme="majorEastAsia"/>
        </w:rPr>
        <w:t>ubrigen</w:t>
      </w:r>
      <w:proofErr w:type="spellEnd"/>
      <w:r>
        <w:rPr>
          <w:rStyle w:val="Hervorhebung"/>
          <w:rFonts w:eastAsiaTheme="majorEastAsia"/>
        </w:rPr>
        <w:t xml:space="preserve"> sollen in alle wind </w:t>
      </w:r>
      <w:proofErr w:type="spellStart"/>
      <w:r>
        <w:rPr>
          <w:rStyle w:val="Hervorhebung"/>
          <w:rFonts w:eastAsiaTheme="majorEastAsia"/>
        </w:rPr>
        <w:t>zustrewet</w:t>
      </w:r>
      <w:proofErr w:type="spellEnd"/>
      <w:r>
        <w:rPr>
          <w:rStyle w:val="Hervorhebung"/>
          <w:rFonts w:eastAsiaTheme="majorEastAsia"/>
        </w:rPr>
        <w:t xml:space="preserve"> werden / und </w:t>
      </w:r>
      <w:proofErr w:type="spellStart"/>
      <w:r>
        <w:rPr>
          <w:rStyle w:val="Hervorhebung"/>
          <w:rFonts w:eastAsiaTheme="majorEastAsia"/>
        </w:rPr>
        <w:t>solts</w:t>
      </w:r>
      <w:proofErr w:type="spellEnd"/>
      <w:r>
        <w:rPr>
          <w:rStyle w:val="Hervorhebung"/>
          <w:rFonts w:eastAsiaTheme="majorEastAsia"/>
        </w:rPr>
        <w:t xml:space="preserve"> </w:t>
      </w:r>
      <w:proofErr w:type="spellStart"/>
      <w:r>
        <w:rPr>
          <w:rStyle w:val="Hervorhebung"/>
          <w:rFonts w:eastAsiaTheme="majorEastAsia"/>
        </w:rPr>
        <w:t>erfaren</w:t>
      </w:r>
      <w:proofErr w:type="spellEnd"/>
      <w:r>
        <w:rPr>
          <w:rStyle w:val="Hervorhebung"/>
          <w:rFonts w:eastAsiaTheme="majorEastAsia"/>
        </w:rPr>
        <w:t xml:space="preserve"> / das </w:t>
      </w:r>
      <w:proofErr w:type="spellStart"/>
      <w:r>
        <w:rPr>
          <w:rStyle w:val="Hervorhebung"/>
          <w:rFonts w:eastAsiaTheme="majorEastAsia"/>
        </w:rPr>
        <w:t>ichs</w:t>
      </w:r>
      <w:proofErr w:type="spellEnd"/>
      <w:r>
        <w:rPr>
          <w:rStyle w:val="Hervorhebung"/>
          <w:rFonts w:eastAsiaTheme="majorEastAsia"/>
        </w:rPr>
        <w:t xml:space="preserve"> der Herr </w:t>
      </w:r>
      <w:proofErr w:type="spellStart"/>
      <w:r>
        <w:rPr>
          <w:rStyle w:val="Hervorhebung"/>
          <w:rFonts w:eastAsiaTheme="majorEastAsia"/>
        </w:rPr>
        <w:t>gered</w:t>
      </w:r>
      <w:proofErr w:type="spellEnd"/>
      <w:r>
        <w:rPr>
          <w:rStyle w:val="Hervorhebung"/>
          <w:rFonts w:eastAsiaTheme="majorEastAsia"/>
        </w:rPr>
        <w:t xml:space="preserve"> habe.</w:t>
      </w:r>
      <w:r>
        <w:t xml:space="preserve"> </w:t>
      </w:r>
    </w:p>
    <w:p w14:paraId="4A87DF17" w14:textId="77777777" w:rsidR="003F126C" w:rsidRDefault="003F126C" w:rsidP="003F126C">
      <w:pPr>
        <w:pStyle w:val="StandardWeb"/>
      </w:pPr>
      <w:proofErr w:type="spellStart"/>
      <w:r>
        <w:t>Dise</w:t>
      </w:r>
      <w:proofErr w:type="spellEnd"/>
      <w:r>
        <w:t xml:space="preserve"> </w:t>
      </w:r>
      <w:proofErr w:type="spellStart"/>
      <w:r>
        <w:t>wortt</w:t>
      </w:r>
      <w:proofErr w:type="spellEnd"/>
      <w:r>
        <w:t xml:space="preserve"> alle sind nichts anders denn ein </w:t>
      </w:r>
      <w:proofErr w:type="spellStart"/>
      <w:r>
        <w:t>auslegunge</w:t>
      </w:r>
      <w:proofErr w:type="spellEnd"/>
      <w:r>
        <w:t xml:space="preserve"> des </w:t>
      </w:r>
      <w:proofErr w:type="spellStart"/>
      <w:r>
        <w:t>Retzels</w:t>
      </w:r>
      <w:proofErr w:type="spellEnd"/>
      <w:r>
        <w:t xml:space="preserve"> und </w:t>
      </w:r>
      <w:proofErr w:type="spellStart"/>
      <w:r>
        <w:t>gleichnis</w:t>
      </w:r>
      <w:proofErr w:type="spellEnd"/>
      <w:r>
        <w:t xml:space="preserve"> vom Propheten im ersten </w:t>
      </w:r>
      <w:proofErr w:type="spellStart"/>
      <w:r>
        <w:t>Stuecke</w:t>
      </w:r>
      <w:proofErr w:type="spellEnd"/>
      <w:r>
        <w:t xml:space="preserve"> </w:t>
      </w:r>
      <w:proofErr w:type="spellStart"/>
      <w:r>
        <w:t>dises</w:t>
      </w:r>
      <w:proofErr w:type="spellEnd"/>
      <w:r>
        <w:t xml:space="preserve"> </w:t>
      </w:r>
      <w:proofErr w:type="spellStart"/>
      <w:r>
        <w:t>Capitels</w:t>
      </w:r>
      <w:proofErr w:type="spellEnd"/>
      <w:r>
        <w:t xml:space="preserve"> </w:t>
      </w:r>
      <w:proofErr w:type="spellStart"/>
      <w:r>
        <w:t>darumb</w:t>
      </w:r>
      <w:proofErr w:type="spellEnd"/>
      <w:r>
        <w:t xml:space="preserve"> </w:t>
      </w:r>
      <w:proofErr w:type="spellStart"/>
      <w:r>
        <w:t>erzelet</w:t>
      </w:r>
      <w:proofErr w:type="spellEnd"/>
      <w:r>
        <w:t xml:space="preserve"> / das er die Juden durch verborgene rede </w:t>
      </w:r>
      <w:proofErr w:type="spellStart"/>
      <w:r>
        <w:t>deste</w:t>
      </w:r>
      <w:proofErr w:type="spellEnd"/>
      <w:r>
        <w:t xml:space="preserve"> mehr beweget zu </w:t>
      </w:r>
      <w:proofErr w:type="spellStart"/>
      <w:r>
        <w:t>buessen</w:t>
      </w:r>
      <w:proofErr w:type="spellEnd"/>
      <w:r>
        <w:t xml:space="preserve"> und </w:t>
      </w:r>
      <w:proofErr w:type="spellStart"/>
      <w:r>
        <w:t>glewben</w:t>
      </w:r>
      <w:proofErr w:type="spellEnd"/>
      <w:r>
        <w:t xml:space="preserve">: </w:t>
      </w:r>
      <w:proofErr w:type="spellStart"/>
      <w:r>
        <w:t>legets</w:t>
      </w:r>
      <w:proofErr w:type="spellEnd"/>
      <w:r>
        <w:t xml:space="preserve"> aber </w:t>
      </w:r>
      <w:proofErr w:type="spellStart"/>
      <w:r>
        <w:t>selbs</w:t>
      </w:r>
      <w:proofErr w:type="spellEnd"/>
      <w:r>
        <w:t xml:space="preserve"> aus das niemand entschuldiget </w:t>
      </w:r>
      <w:proofErr w:type="spellStart"/>
      <w:r>
        <w:t>were</w:t>
      </w:r>
      <w:proofErr w:type="spellEnd"/>
      <w:r>
        <w:t xml:space="preserve"> als verstuende er das </w:t>
      </w:r>
      <w:proofErr w:type="spellStart"/>
      <w:r>
        <w:t>wortt</w:t>
      </w:r>
      <w:proofErr w:type="spellEnd"/>
      <w:r>
        <w:t xml:space="preserve"> nicht: dieweil aber unser </w:t>
      </w:r>
      <w:proofErr w:type="spellStart"/>
      <w:r>
        <w:t>auslegung</w:t>
      </w:r>
      <w:proofErr w:type="spellEnd"/>
      <w:r>
        <w:t xml:space="preserve"> in das erste </w:t>
      </w:r>
      <w:proofErr w:type="spellStart"/>
      <w:r>
        <w:t>Stueck</w:t>
      </w:r>
      <w:proofErr w:type="spellEnd"/>
      <w:r>
        <w:t xml:space="preserve"> eilend </w:t>
      </w:r>
      <w:proofErr w:type="spellStart"/>
      <w:r>
        <w:t>gestellet</w:t>
      </w:r>
      <w:proofErr w:type="spellEnd"/>
      <w:r>
        <w:t xml:space="preserve"> / des Propheten </w:t>
      </w:r>
      <w:proofErr w:type="spellStart"/>
      <w:r>
        <w:t>auslegung</w:t>
      </w:r>
      <w:proofErr w:type="spellEnd"/>
      <w:r>
        <w:t xml:space="preserve"> </w:t>
      </w:r>
      <w:proofErr w:type="spellStart"/>
      <w:r>
        <w:t>zeuegnis</w:t>
      </w:r>
      <w:proofErr w:type="spellEnd"/>
      <w:r>
        <w:t xml:space="preserve"> und der Prophet unser </w:t>
      </w:r>
      <w:proofErr w:type="spellStart"/>
      <w:r>
        <w:t>auslegung</w:t>
      </w:r>
      <w:proofErr w:type="spellEnd"/>
      <w:r>
        <w:t xml:space="preserve"> </w:t>
      </w:r>
      <w:proofErr w:type="spellStart"/>
      <w:r>
        <w:t>widerumb</w:t>
      </w:r>
      <w:proofErr w:type="spellEnd"/>
      <w:r>
        <w:t xml:space="preserve"> </w:t>
      </w:r>
      <w:proofErr w:type="spellStart"/>
      <w:r>
        <w:t>zeugnis</w:t>
      </w:r>
      <w:proofErr w:type="spellEnd"/>
      <w:r>
        <w:t xml:space="preserve"> und </w:t>
      </w:r>
      <w:proofErr w:type="spellStart"/>
      <w:r>
        <w:t>liechts</w:t>
      </w:r>
      <w:proofErr w:type="spellEnd"/>
      <w:r>
        <w:t xml:space="preserve"> </w:t>
      </w:r>
      <w:proofErr w:type="spellStart"/>
      <w:r>
        <w:t>gnug</w:t>
      </w:r>
      <w:proofErr w:type="spellEnd"/>
      <w:r>
        <w:t xml:space="preserve"> gibt / so halten </w:t>
      </w:r>
      <w:proofErr w:type="spellStart"/>
      <w:r>
        <w:t>wirs</w:t>
      </w:r>
      <w:proofErr w:type="spellEnd"/>
      <w:r>
        <w:t xml:space="preserve"> </w:t>
      </w:r>
      <w:proofErr w:type="spellStart"/>
      <w:r>
        <w:t>fur</w:t>
      </w:r>
      <w:proofErr w:type="spellEnd"/>
      <w:r>
        <w:t xml:space="preserve"> </w:t>
      </w:r>
      <w:proofErr w:type="spellStart"/>
      <w:r>
        <w:t>unnoetig</w:t>
      </w:r>
      <w:proofErr w:type="spellEnd"/>
      <w:r>
        <w:t xml:space="preserve"> / </w:t>
      </w:r>
      <w:proofErr w:type="spellStart"/>
      <w:r>
        <w:t>dis</w:t>
      </w:r>
      <w:proofErr w:type="spellEnd"/>
      <w:r>
        <w:t xml:space="preserve"> </w:t>
      </w:r>
      <w:proofErr w:type="spellStart"/>
      <w:r>
        <w:t>ander</w:t>
      </w:r>
      <w:proofErr w:type="spellEnd"/>
      <w:r>
        <w:t xml:space="preserve"> </w:t>
      </w:r>
      <w:proofErr w:type="spellStart"/>
      <w:r>
        <w:t>Stuecke</w:t>
      </w:r>
      <w:proofErr w:type="spellEnd"/>
      <w:r>
        <w:t xml:space="preserve"> ferner und </w:t>
      </w:r>
      <w:proofErr w:type="spellStart"/>
      <w:r>
        <w:t>weittleufftiger</w:t>
      </w:r>
      <w:proofErr w:type="spellEnd"/>
      <w:r>
        <w:t xml:space="preserve"> auszustreichen. Denn was </w:t>
      </w:r>
      <w:proofErr w:type="spellStart"/>
      <w:r>
        <w:t>wil</w:t>
      </w:r>
      <w:proofErr w:type="spellEnd"/>
      <w:r>
        <w:t xml:space="preserve"> er auch mit </w:t>
      </w:r>
      <w:proofErr w:type="spellStart"/>
      <w:r>
        <w:t>disen</w:t>
      </w:r>
      <w:proofErr w:type="spellEnd"/>
      <w:r>
        <w:t xml:space="preserve"> </w:t>
      </w:r>
      <w:proofErr w:type="spellStart"/>
      <w:r>
        <w:t>wortten</w:t>
      </w:r>
      <w:proofErr w:type="spellEnd"/>
      <w:r>
        <w:t xml:space="preserve"> allen beschreiben / denn beide die </w:t>
      </w:r>
      <w:proofErr w:type="spellStart"/>
      <w:r>
        <w:t>ursache</w:t>
      </w:r>
      <w:proofErr w:type="spellEnd"/>
      <w:r>
        <w:t xml:space="preserve"> des </w:t>
      </w:r>
      <w:proofErr w:type="spellStart"/>
      <w:r>
        <w:t>unterganges</w:t>
      </w:r>
      <w:proofErr w:type="spellEnd"/>
      <w:r>
        <w:t xml:space="preserve"> und den schrecklichen </w:t>
      </w:r>
      <w:proofErr w:type="spellStart"/>
      <w:r>
        <w:t>untergange</w:t>
      </w:r>
      <w:proofErr w:type="spellEnd"/>
      <w:r>
        <w:t xml:space="preserve"> des </w:t>
      </w:r>
      <w:proofErr w:type="spellStart"/>
      <w:r>
        <w:t>Koeniges</w:t>
      </w:r>
      <w:proofErr w:type="spellEnd"/>
      <w:r>
        <w:t xml:space="preserve"> Zedekia durch den </w:t>
      </w:r>
      <w:proofErr w:type="spellStart"/>
      <w:r>
        <w:t>Koenig</w:t>
      </w:r>
      <w:proofErr w:type="spellEnd"/>
      <w:r>
        <w:t xml:space="preserve"> zu Babel: von welchem 4. Re. </w:t>
      </w:r>
      <w:proofErr w:type="spellStart"/>
      <w:r>
        <w:t>vl</w:t>
      </w:r>
      <w:proofErr w:type="spellEnd"/>
      <w:r>
        <w:t xml:space="preserve">. mehr geschrieben. </w:t>
      </w:r>
    </w:p>
    <w:p w14:paraId="59865124" w14:textId="77777777" w:rsidR="003F126C" w:rsidRDefault="003F126C" w:rsidP="003F126C">
      <w:pPr>
        <w:pStyle w:val="StandardWeb"/>
      </w:pPr>
      <w:r>
        <w:t xml:space="preserve">Damit aber die </w:t>
      </w:r>
      <w:proofErr w:type="spellStart"/>
      <w:r>
        <w:t>fromen</w:t>
      </w:r>
      <w:proofErr w:type="spellEnd"/>
      <w:r>
        <w:t xml:space="preserve"> </w:t>
      </w:r>
      <w:proofErr w:type="spellStart"/>
      <w:r>
        <w:t>uber</w:t>
      </w:r>
      <w:proofErr w:type="spellEnd"/>
      <w:r>
        <w:t xml:space="preserve"> </w:t>
      </w:r>
      <w:proofErr w:type="spellStart"/>
      <w:r>
        <w:t>diser</w:t>
      </w:r>
      <w:proofErr w:type="spellEnd"/>
      <w:r>
        <w:t xml:space="preserve"> straffe sich nicht </w:t>
      </w:r>
      <w:proofErr w:type="spellStart"/>
      <w:r>
        <w:t>ergerten</w:t>
      </w:r>
      <w:proofErr w:type="spellEnd"/>
      <w:r>
        <w:t xml:space="preserve"> und </w:t>
      </w:r>
      <w:proofErr w:type="spellStart"/>
      <w:r>
        <w:t>gedechten</w:t>
      </w:r>
      <w:proofErr w:type="spellEnd"/>
      <w:r>
        <w:t xml:space="preserve"> es </w:t>
      </w:r>
      <w:proofErr w:type="spellStart"/>
      <w:r>
        <w:t>were</w:t>
      </w:r>
      <w:proofErr w:type="spellEnd"/>
      <w:r>
        <w:t xml:space="preserve"> nu gar aus mit allen </w:t>
      </w:r>
      <w:proofErr w:type="spellStart"/>
      <w:r>
        <w:t>verheissungen</w:t>
      </w:r>
      <w:proofErr w:type="spellEnd"/>
      <w:r>
        <w:t xml:space="preserve"> Gottes von der </w:t>
      </w:r>
      <w:proofErr w:type="spellStart"/>
      <w:r>
        <w:t>zukunfft</w:t>
      </w:r>
      <w:proofErr w:type="spellEnd"/>
      <w:r>
        <w:t xml:space="preserve"> Messiah: so </w:t>
      </w:r>
      <w:proofErr w:type="spellStart"/>
      <w:r>
        <w:t>fehet</w:t>
      </w:r>
      <w:proofErr w:type="spellEnd"/>
      <w:r>
        <w:t xml:space="preserve"> nu der Prophet an zu weissagen von dem </w:t>
      </w:r>
      <w:proofErr w:type="spellStart"/>
      <w:r>
        <w:t>zartten</w:t>
      </w:r>
      <w:proofErr w:type="spellEnd"/>
      <w:r>
        <w:t xml:space="preserve"> Reis des hohen </w:t>
      </w:r>
      <w:proofErr w:type="spellStart"/>
      <w:r>
        <w:t>Cederbawmes</w:t>
      </w:r>
      <w:proofErr w:type="spellEnd"/>
      <w:r>
        <w:t xml:space="preserve"> JESU </w:t>
      </w:r>
      <w:proofErr w:type="spellStart"/>
      <w:r>
        <w:t>CHROSTO</w:t>
      </w:r>
      <w:proofErr w:type="spellEnd"/>
      <w:r>
        <w:t xml:space="preserve"> und spricht. </w:t>
      </w:r>
    </w:p>
    <w:p w14:paraId="10E3BF7A" w14:textId="77777777" w:rsidR="003F126C" w:rsidRDefault="003F126C" w:rsidP="003F126C">
      <w:pPr>
        <w:pStyle w:val="StandardWeb"/>
      </w:pPr>
      <w:r>
        <w:rPr>
          <w:rStyle w:val="Hervorhebung"/>
          <w:rFonts w:eastAsiaTheme="majorEastAsia"/>
        </w:rPr>
        <w:t xml:space="preserve">So spricht der Herr Herr / Ich </w:t>
      </w:r>
      <w:proofErr w:type="spellStart"/>
      <w:r>
        <w:rPr>
          <w:rStyle w:val="Hervorhebung"/>
          <w:rFonts w:eastAsiaTheme="majorEastAsia"/>
        </w:rPr>
        <w:t>wil</w:t>
      </w:r>
      <w:proofErr w:type="spellEnd"/>
      <w:r>
        <w:rPr>
          <w:rStyle w:val="Hervorhebung"/>
          <w:rFonts w:eastAsiaTheme="majorEastAsia"/>
        </w:rPr>
        <w:t xml:space="preserve"> auch vom </w:t>
      </w:r>
      <w:proofErr w:type="spellStart"/>
      <w:r>
        <w:rPr>
          <w:rStyle w:val="Hervorhebung"/>
          <w:rFonts w:eastAsiaTheme="majorEastAsia"/>
        </w:rPr>
        <w:t>Wipffel</w:t>
      </w:r>
      <w:proofErr w:type="spellEnd"/>
      <w:r>
        <w:rPr>
          <w:rStyle w:val="Hervorhebung"/>
          <w:rFonts w:eastAsiaTheme="majorEastAsia"/>
        </w:rPr>
        <w:t xml:space="preserve"> des hohen </w:t>
      </w:r>
      <w:proofErr w:type="spellStart"/>
      <w:r>
        <w:rPr>
          <w:rStyle w:val="Hervorhebung"/>
          <w:rFonts w:eastAsiaTheme="majorEastAsia"/>
        </w:rPr>
        <w:t>Cederbawmes</w:t>
      </w:r>
      <w:proofErr w:type="spellEnd"/>
      <w:r>
        <w:rPr>
          <w:rStyle w:val="Hervorhebung"/>
          <w:rFonts w:eastAsiaTheme="majorEastAsia"/>
        </w:rPr>
        <w:t xml:space="preserve"> nehmen / und oben von seinen zweigen ein ZARTES REIS brechen. Und </w:t>
      </w:r>
      <w:proofErr w:type="spellStart"/>
      <w:r>
        <w:rPr>
          <w:rStyle w:val="Hervorhebung"/>
          <w:rFonts w:eastAsiaTheme="majorEastAsia"/>
        </w:rPr>
        <w:t>wils</w:t>
      </w:r>
      <w:proofErr w:type="spellEnd"/>
      <w:r>
        <w:rPr>
          <w:rStyle w:val="Hervorhebung"/>
          <w:rFonts w:eastAsiaTheme="majorEastAsia"/>
        </w:rPr>
        <w:t xml:space="preserve"> </w:t>
      </w:r>
      <w:proofErr w:type="spellStart"/>
      <w:r>
        <w:rPr>
          <w:rStyle w:val="Hervorhebung"/>
          <w:rFonts w:eastAsiaTheme="majorEastAsia"/>
        </w:rPr>
        <w:t>auff</w:t>
      </w:r>
      <w:proofErr w:type="spellEnd"/>
      <w:r>
        <w:rPr>
          <w:rStyle w:val="Hervorhebung"/>
          <w:rFonts w:eastAsiaTheme="majorEastAsia"/>
        </w:rPr>
        <w:t xml:space="preserve"> einen hohen </w:t>
      </w:r>
      <w:proofErr w:type="spellStart"/>
      <w:r>
        <w:rPr>
          <w:rStyle w:val="Hervorhebung"/>
          <w:rFonts w:eastAsiaTheme="majorEastAsia"/>
        </w:rPr>
        <w:t>geheuefften</w:t>
      </w:r>
      <w:proofErr w:type="spellEnd"/>
      <w:r>
        <w:rPr>
          <w:rStyle w:val="Hervorhebung"/>
          <w:rFonts w:eastAsiaTheme="majorEastAsia"/>
        </w:rPr>
        <w:t xml:space="preserve"> </w:t>
      </w:r>
      <w:proofErr w:type="spellStart"/>
      <w:r>
        <w:rPr>
          <w:rStyle w:val="Hervorhebung"/>
          <w:rFonts w:eastAsiaTheme="majorEastAsia"/>
        </w:rPr>
        <w:t>berg</w:t>
      </w:r>
      <w:proofErr w:type="spellEnd"/>
      <w:r>
        <w:rPr>
          <w:rStyle w:val="Hervorhebung"/>
          <w:rFonts w:eastAsiaTheme="majorEastAsia"/>
        </w:rPr>
        <w:t xml:space="preserve"> </w:t>
      </w:r>
      <w:proofErr w:type="spellStart"/>
      <w:r>
        <w:rPr>
          <w:rStyle w:val="Hervorhebung"/>
          <w:rFonts w:eastAsiaTheme="majorEastAsia"/>
        </w:rPr>
        <w:t>pflantzen</w:t>
      </w:r>
      <w:proofErr w:type="spellEnd"/>
      <w:r>
        <w:rPr>
          <w:rStyle w:val="Hervorhebung"/>
          <w:rFonts w:eastAsiaTheme="majorEastAsia"/>
        </w:rPr>
        <w:t xml:space="preserve"> / </w:t>
      </w:r>
      <w:proofErr w:type="spellStart"/>
      <w:r>
        <w:rPr>
          <w:rStyle w:val="Hervorhebung"/>
          <w:rFonts w:eastAsiaTheme="majorEastAsia"/>
        </w:rPr>
        <w:t>Nemlich</w:t>
      </w:r>
      <w:proofErr w:type="spellEnd"/>
      <w:r>
        <w:rPr>
          <w:rStyle w:val="Hervorhebung"/>
          <w:rFonts w:eastAsiaTheme="majorEastAsia"/>
        </w:rPr>
        <w:t xml:space="preserve"> </w:t>
      </w:r>
      <w:proofErr w:type="spellStart"/>
      <w:r>
        <w:rPr>
          <w:rStyle w:val="Hervorhebung"/>
          <w:rFonts w:eastAsiaTheme="majorEastAsia"/>
        </w:rPr>
        <w:t>auff</w:t>
      </w:r>
      <w:proofErr w:type="spellEnd"/>
      <w:r>
        <w:rPr>
          <w:rStyle w:val="Hervorhebung"/>
          <w:rFonts w:eastAsiaTheme="majorEastAsia"/>
        </w:rPr>
        <w:t xml:space="preserve"> den hohen </w:t>
      </w:r>
      <w:proofErr w:type="spellStart"/>
      <w:r>
        <w:rPr>
          <w:rStyle w:val="Hervorhebung"/>
          <w:rFonts w:eastAsiaTheme="majorEastAsia"/>
        </w:rPr>
        <w:t>berg</w:t>
      </w:r>
      <w:proofErr w:type="spellEnd"/>
      <w:r>
        <w:rPr>
          <w:rStyle w:val="Hervorhebung"/>
          <w:rFonts w:eastAsiaTheme="majorEastAsia"/>
        </w:rPr>
        <w:t xml:space="preserve"> Israel </w:t>
      </w:r>
      <w:proofErr w:type="spellStart"/>
      <w:r>
        <w:rPr>
          <w:rStyle w:val="Hervorhebung"/>
          <w:rFonts w:eastAsiaTheme="majorEastAsia"/>
        </w:rPr>
        <w:t>wil</w:t>
      </w:r>
      <w:proofErr w:type="spellEnd"/>
      <w:r>
        <w:rPr>
          <w:rStyle w:val="Hervorhebung"/>
          <w:rFonts w:eastAsiaTheme="majorEastAsia"/>
        </w:rPr>
        <w:t xml:space="preserve"> </w:t>
      </w:r>
      <w:proofErr w:type="spellStart"/>
      <w:r>
        <w:rPr>
          <w:rStyle w:val="Hervorhebung"/>
          <w:rFonts w:eastAsiaTheme="majorEastAsia"/>
        </w:rPr>
        <w:t>ichs</w:t>
      </w:r>
      <w:proofErr w:type="spellEnd"/>
      <w:r>
        <w:rPr>
          <w:rStyle w:val="Hervorhebung"/>
          <w:rFonts w:eastAsiaTheme="majorEastAsia"/>
        </w:rPr>
        <w:t xml:space="preserve"> </w:t>
      </w:r>
      <w:proofErr w:type="spellStart"/>
      <w:r>
        <w:rPr>
          <w:rStyle w:val="Hervorhebung"/>
          <w:rFonts w:eastAsiaTheme="majorEastAsia"/>
        </w:rPr>
        <w:t>pflantzen</w:t>
      </w:r>
      <w:proofErr w:type="spellEnd"/>
      <w:r>
        <w:rPr>
          <w:rStyle w:val="Hervorhebung"/>
          <w:rFonts w:eastAsiaTheme="majorEastAsia"/>
        </w:rPr>
        <w:t xml:space="preserve"> / das es zweige gewinne und </w:t>
      </w:r>
      <w:proofErr w:type="spellStart"/>
      <w:r>
        <w:rPr>
          <w:rStyle w:val="Hervorhebung"/>
          <w:rFonts w:eastAsiaTheme="majorEastAsia"/>
        </w:rPr>
        <w:t>fruechte</w:t>
      </w:r>
      <w:proofErr w:type="spellEnd"/>
      <w:r>
        <w:rPr>
          <w:rStyle w:val="Hervorhebung"/>
          <w:rFonts w:eastAsiaTheme="majorEastAsia"/>
        </w:rPr>
        <w:t xml:space="preserve"> bringe / und ein HERRLICHER </w:t>
      </w:r>
      <w:proofErr w:type="spellStart"/>
      <w:r>
        <w:rPr>
          <w:rStyle w:val="Hervorhebung"/>
          <w:rFonts w:eastAsiaTheme="majorEastAsia"/>
        </w:rPr>
        <w:t>CEDERBAWM</w:t>
      </w:r>
      <w:proofErr w:type="spellEnd"/>
      <w:r>
        <w:rPr>
          <w:rStyle w:val="Hervorhebung"/>
          <w:rFonts w:eastAsiaTheme="majorEastAsia"/>
        </w:rPr>
        <w:t xml:space="preserve"> werde / also das </w:t>
      </w:r>
      <w:proofErr w:type="spellStart"/>
      <w:r>
        <w:rPr>
          <w:rStyle w:val="Hervorhebung"/>
          <w:rFonts w:eastAsiaTheme="majorEastAsia"/>
        </w:rPr>
        <w:t>allerley</w:t>
      </w:r>
      <w:proofErr w:type="spellEnd"/>
      <w:r>
        <w:rPr>
          <w:rStyle w:val="Hervorhebung"/>
          <w:rFonts w:eastAsiaTheme="majorEastAsia"/>
        </w:rPr>
        <w:t xml:space="preserve"> </w:t>
      </w:r>
      <w:proofErr w:type="spellStart"/>
      <w:r>
        <w:rPr>
          <w:rStyle w:val="Hervorhebung"/>
          <w:rFonts w:eastAsiaTheme="majorEastAsia"/>
        </w:rPr>
        <w:t>vogel</w:t>
      </w:r>
      <w:proofErr w:type="spellEnd"/>
      <w:r>
        <w:rPr>
          <w:rStyle w:val="Hervorhebung"/>
          <w:rFonts w:eastAsiaTheme="majorEastAsia"/>
        </w:rPr>
        <w:t xml:space="preserve"> unter im </w:t>
      </w:r>
      <w:proofErr w:type="spellStart"/>
      <w:r>
        <w:rPr>
          <w:rStyle w:val="Hervorhebung"/>
          <w:rFonts w:eastAsiaTheme="majorEastAsia"/>
        </w:rPr>
        <w:t>wonen</w:t>
      </w:r>
      <w:proofErr w:type="spellEnd"/>
      <w:r>
        <w:rPr>
          <w:rStyle w:val="Hervorhebung"/>
          <w:rFonts w:eastAsiaTheme="majorEastAsia"/>
        </w:rPr>
        <w:t xml:space="preserve"> / und </w:t>
      </w:r>
      <w:proofErr w:type="spellStart"/>
      <w:r>
        <w:rPr>
          <w:rStyle w:val="Hervorhebung"/>
          <w:rFonts w:eastAsiaTheme="majorEastAsia"/>
        </w:rPr>
        <w:t>allerley</w:t>
      </w:r>
      <w:proofErr w:type="spellEnd"/>
      <w:r>
        <w:rPr>
          <w:rStyle w:val="Hervorhebung"/>
          <w:rFonts w:eastAsiaTheme="majorEastAsia"/>
        </w:rPr>
        <w:t xml:space="preserve"> fliegendes unterm schatten seiner zweige bleiben </w:t>
      </w:r>
      <w:proofErr w:type="spellStart"/>
      <w:r>
        <w:rPr>
          <w:rStyle w:val="Hervorhebung"/>
          <w:rFonts w:eastAsiaTheme="majorEastAsia"/>
        </w:rPr>
        <w:t>muegen</w:t>
      </w:r>
      <w:proofErr w:type="spellEnd"/>
      <w:r>
        <w:rPr>
          <w:rStyle w:val="Hervorhebung"/>
          <w:rFonts w:eastAsiaTheme="majorEastAsia"/>
        </w:rPr>
        <w:t xml:space="preserve">. Und sollen alle </w:t>
      </w:r>
      <w:proofErr w:type="spellStart"/>
      <w:r>
        <w:rPr>
          <w:rStyle w:val="Hervorhebung"/>
          <w:rFonts w:eastAsiaTheme="majorEastAsia"/>
        </w:rPr>
        <w:t>Feldbewme</w:t>
      </w:r>
      <w:proofErr w:type="spellEnd"/>
      <w:r>
        <w:rPr>
          <w:rStyle w:val="Hervorhebung"/>
          <w:rFonts w:eastAsiaTheme="majorEastAsia"/>
        </w:rPr>
        <w:t xml:space="preserve"> </w:t>
      </w:r>
      <w:proofErr w:type="spellStart"/>
      <w:r>
        <w:rPr>
          <w:rStyle w:val="Hervorhebung"/>
          <w:rFonts w:eastAsiaTheme="majorEastAsia"/>
        </w:rPr>
        <w:t>erfaren</w:t>
      </w:r>
      <w:proofErr w:type="spellEnd"/>
      <w:r>
        <w:rPr>
          <w:rStyle w:val="Hervorhebung"/>
          <w:rFonts w:eastAsiaTheme="majorEastAsia"/>
        </w:rPr>
        <w:t xml:space="preserve"> das ich der Herr den hohen </w:t>
      </w:r>
      <w:proofErr w:type="spellStart"/>
      <w:r>
        <w:rPr>
          <w:rStyle w:val="Hervorhebung"/>
          <w:rFonts w:eastAsiaTheme="majorEastAsia"/>
        </w:rPr>
        <w:t>Bawm</w:t>
      </w:r>
      <w:proofErr w:type="spellEnd"/>
      <w:r>
        <w:rPr>
          <w:rStyle w:val="Hervorhebung"/>
          <w:rFonts w:eastAsiaTheme="majorEastAsia"/>
        </w:rPr>
        <w:t xml:space="preserve"> </w:t>
      </w:r>
      <w:proofErr w:type="spellStart"/>
      <w:r>
        <w:rPr>
          <w:rStyle w:val="Hervorhebung"/>
          <w:rFonts w:eastAsiaTheme="majorEastAsia"/>
        </w:rPr>
        <w:t>ernidriget</w:t>
      </w:r>
      <w:proofErr w:type="spellEnd"/>
      <w:r>
        <w:rPr>
          <w:rStyle w:val="Hervorhebung"/>
          <w:rFonts w:eastAsiaTheme="majorEastAsia"/>
        </w:rPr>
        <w:t xml:space="preserve"> und den </w:t>
      </w:r>
      <w:proofErr w:type="spellStart"/>
      <w:r>
        <w:rPr>
          <w:rStyle w:val="Hervorhebung"/>
          <w:rFonts w:eastAsiaTheme="majorEastAsia"/>
        </w:rPr>
        <w:t>nidrigen</w:t>
      </w:r>
      <w:proofErr w:type="spellEnd"/>
      <w:r>
        <w:rPr>
          <w:rStyle w:val="Hervorhebung"/>
          <w:rFonts w:eastAsiaTheme="majorEastAsia"/>
        </w:rPr>
        <w:t xml:space="preserve"> </w:t>
      </w:r>
      <w:proofErr w:type="spellStart"/>
      <w:r>
        <w:rPr>
          <w:rStyle w:val="Hervorhebung"/>
          <w:rFonts w:eastAsiaTheme="majorEastAsia"/>
        </w:rPr>
        <w:t>Bawm</w:t>
      </w:r>
      <w:proofErr w:type="spellEnd"/>
      <w:r>
        <w:rPr>
          <w:rStyle w:val="Hervorhebung"/>
          <w:rFonts w:eastAsiaTheme="majorEastAsia"/>
        </w:rPr>
        <w:t xml:space="preserve"> </w:t>
      </w:r>
      <w:proofErr w:type="spellStart"/>
      <w:r>
        <w:rPr>
          <w:rStyle w:val="Hervorhebung"/>
          <w:rFonts w:eastAsiaTheme="majorEastAsia"/>
        </w:rPr>
        <w:t>erhoehet</w:t>
      </w:r>
      <w:proofErr w:type="spellEnd"/>
      <w:r>
        <w:rPr>
          <w:rStyle w:val="Hervorhebung"/>
          <w:rFonts w:eastAsiaTheme="majorEastAsia"/>
        </w:rPr>
        <w:t xml:space="preserve"> habe / und den </w:t>
      </w:r>
      <w:proofErr w:type="spellStart"/>
      <w:r>
        <w:rPr>
          <w:rStyle w:val="Hervorhebung"/>
          <w:rFonts w:eastAsiaTheme="majorEastAsia"/>
        </w:rPr>
        <w:t>gruenen</w:t>
      </w:r>
      <w:proofErr w:type="spellEnd"/>
      <w:r>
        <w:rPr>
          <w:rStyle w:val="Hervorhebung"/>
          <w:rFonts w:eastAsiaTheme="majorEastAsia"/>
        </w:rPr>
        <w:t xml:space="preserve"> </w:t>
      </w:r>
      <w:proofErr w:type="spellStart"/>
      <w:r>
        <w:rPr>
          <w:rStyle w:val="Hervorhebung"/>
          <w:rFonts w:eastAsiaTheme="majorEastAsia"/>
        </w:rPr>
        <w:t>Bawm</w:t>
      </w:r>
      <w:proofErr w:type="spellEnd"/>
      <w:r>
        <w:rPr>
          <w:rStyle w:val="Hervorhebung"/>
          <w:rFonts w:eastAsiaTheme="majorEastAsia"/>
        </w:rPr>
        <w:t xml:space="preserve"> </w:t>
      </w:r>
      <w:proofErr w:type="spellStart"/>
      <w:r>
        <w:rPr>
          <w:rStyle w:val="Hervorhebung"/>
          <w:rFonts w:eastAsiaTheme="majorEastAsia"/>
        </w:rPr>
        <w:t>ausgedorret</w:t>
      </w:r>
      <w:proofErr w:type="spellEnd"/>
      <w:r>
        <w:rPr>
          <w:rStyle w:val="Hervorhebung"/>
          <w:rFonts w:eastAsiaTheme="majorEastAsia"/>
        </w:rPr>
        <w:t xml:space="preserve"> / und den </w:t>
      </w:r>
      <w:proofErr w:type="spellStart"/>
      <w:r>
        <w:rPr>
          <w:rStyle w:val="Hervorhebung"/>
          <w:rFonts w:eastAsiaTheme="majorEastAsia"/>
        </w:rPr>
        <w:t>duerren</w:t>
      </w:r>
      <w:proofErr w:type="spellEnd"/>
      <w:r>
        <w:rPr>
          <w:rStyle w:val="Hervorhebung"/>
          <w:rFonts w:eastAsiaTheme="majorEastAsia"/>
        </w:rPr>
        <w:t xml:space="preserve"> </w:t>
      </w:r>
      <w:proofErr w:type="spellStart"/>
      <w:r>
        <w:rPr>
          <w:rStyle w:val="Hervorhebung"/>
          <w:rFonts w:eastAsiaTheme="majorEastAsia"/>
        </w:rPr>
        <w:t>Bawm</w:t>
      </w:r>
      <w:proofErr w:type="spellEnd"/>
      <w:r>
        <w:rPr>
          <w:rStyle w:val="Hervorhebung"/>
          <w:rFonts w:eastAsiaTheme="majorEastAsia"/>
        </w:rPr>
        <w:t xml:space="preserve"> </w:t>
      </w:r>
      <w:proofErr w:type="spellStart"/>
      <w:r>
        <w:rPr>
          <w:rStyle w:val="Hervorhebung"/>
          <w:rFonts w:eastAsiaTheme="majorEastAsia"/>
        </w:rPr>
        <w:t>gruenend</w:t>
      </w:r>
      <w:proofErr w:type="spellEnd"/>
      <w:r>
        <w:rPr>
          <w:rStyle w:val="Hervorhebung"/>
          <w:rFonts w:eastAsiaTheme="majorEastAsia"/>
        </w:rPr>
        <w:t xml:space="preserve"> gemacht habe. Ich der Herr rede es / und thue es auch.</w:t>
      </w:r>
      <w:r>
        <w:t xml:space="preserve"> </w:t>
      </w:r>
    </w:p>
    <w:p w14:paraId="0C35664B" w14:textId="77777777" w:rsidR="003F126C" w:rsidRDefault="003F126C" w:rsidP="003F126C">
      <w:pPr>
        <w:pStyle w:val="berschrift2"/>
      </w:pPr>
      <w:r>
        <w:t xml:space="preserve">Aus </w:t>
      </w:r>
      <w:proofErr w:type="spellStart"/>
      <w:r>
        <w:t>diser</w:t>
      </w:r>
      <w:proofErr w:type="spellEnd"/>
      <w:r>
        <w:t xml:space="preserve"> </w:t>
      </w:r>
      <w:proofErr w:type="spellStart"/>
      <w:r>
        <w:t>weissagunge</w:t>
      </w:r>
      <w:proofErr w:type="spellEnd"/>
      <w:r>
        <w:t xml:space="preserve"> von CHRISTO last uns dreie </w:t>
      </w:r>
      <w:proofErr w:type="spellStart"/>
      <w:r>
        <w:t>lere</w:t>
      </w:r>
      <w:proofErr w:type="spellEnd"/>
      <w:r>
        <w:t xml:space="preserve"> </w:t>
      </w:r>
      <w:proofErr w:type="spellStart"/>
      <w:r>
        <w:t>schepffen</w:t>
      </w:r>
      <w:proofErr w:type="spellEnd"/>
      <w:r>
        <w:t xml:space="preserve"> / und reden:</w:t>
      </w:r>
    </w:p>
    <w:p w14:paraId="77A1FCD8" w14:textId="77777777" w:rsidR="003F126C" w:rsidRDefault="003F126C" w:rsidP="003F126C">
      <w:pPr>
        <w:pStyle w:val="StandardWeb"/>
      </w:pPr>
      <w:r>
        <w:t xml:space="preserve">Erstlich </w:t>
      </w:r>
    </w:p>
    <w:p w14:paraId="1C6DF41D" w14:textId="77777777" w:rsidR="003F126C" w:rsidRDefault="003F126C" w:rsidP="003F126C">
      <w:pPr>
        <w:pStyle w:val="berschrift3"/>
      </w:pPr>
      <w:r>
        <w:t xml:space="preserve">Vom </w:t>
      </w:r>
      <w:proofErr w:type="spellStart"/>
      <w:r>
        <w:t>Stam</w:t>
      </w:r>
      <w:proofErr w:type="spellEnd"/>
      <w:r>
        <w:t xml:space="preserve"> und </w:t>
      </w:r>
      <w:proofErr w:type="spellStart"/>
      <w:r>
        <w:t>geschlecht</w:t>
      </w:r>
      <w:proofErr w:type="spellEnd"/>
      <w:r>
        <w:t xml:space="preserve"> Christi.</w:t>
      </w:r>
    </w:p>
    <w:p w14:paraId="413AC9F0" w14:textId="77777777" w:rsidR="003F126C" w:rsidRDefault="003F126C" w:rsidP="003F126C">
      <w:pPr>
        <w:pStyle w:val="StandardWeb"/>
      </w:pPr>
      <w:r>
        <w:t xml:space="preserve">Durch den hohen </w:t>
      </w:r>
      <w:proofErr w:type="spellStart"/>
      <w:r>
        <w:t>Cederbawm</w:t>
      </w:r>
      <w:proofErr w:type="spellEnd"/>
      <w:r>
        <w:t xml:space="preserve"> / verstehe Gottes </w:t>
      </w:r>
      <w:proofErr w:type="spellStart"/>
      <w:r>
        <w:t>volck</w:t>
      </w:r>
      <w:proofErr w:type="spellEnd"/>
      <w:r>
        <w:t xml:space="preserve"> die Juden: </w:t>
      </w:r>
      <w:proofErr w:type="spellStart"/>
      <w:r>
        <w:t>umb</w:t>
      </w:r>
      <w:proofErr w:type="spellEnd"/>
      <w:r>
        <w:t xml:space="preserve"> des willen hohe </w:t>
      </w:r>
      <w:proofErr w:type="spellStart"/>
      <w:r>
        <w:t>genennet</w:t>
      </w:r>
      <w:proofErr w:type="spellEnd"/>
      <w:r>
        <w:t xml:space="preserve"> / das es Gott mit seinem </w:t>
      </w:r>
      <w:proofErr w:type="spellStart"/>
      <w:r>
        <w:t>wortt</w:t>
      </w:r>
      <w:proofErr w:type="spellEnd"/>
      <w:r>
        <w:t xml:space="preserve"> </w:t>
      </w:r>
      <w:proofErr w:type="spellStart"/>
      <w:r>
        <w:t>uber</w:t>
      </w:r>
      <w:proofErr w:type="spellEnd"/>
      <w:r>
        <w:t xml:space="preserve"> alle </w:t>
      </w:r>
      <w:proofErr w:type="spellStart"/>
      <w:r>
        <w:t>voelcker</w:t>
      </w:r>
      <w:proofErr w:type="spellEnd"/>
      <w:r>
        <w:t xml:space="preserve"> </w:t>
      </w:r>
      <w:proofErr w:type="spellStart"/>
      <w:r>
        <w:t>erhoehet</w:t>
      </w:r>
      <w:proofErr w:type="spellEnd"/>
      <w:r>
        <w:t xml:space="preserve"> hat / wie </w:t>
      </w:r>
      <w:proofErr w:type="spellStart"/>
      <w:r>
        <w:t>Psal</w:t>
      </w:r>
      <w:proofErr w:type="spellEnd"/>
      <w:r>
        <w:t xml:space="preserve">. 147. zeuget. Der </w:t>
      </w:r>
      <w:proofErr w:type="spellStart"/>
      <w:r>
        <w:t>Wipffel</w:t>
      </w:r>
      <w:proofErr w:type="spellEnd"/>
      <w:r>
        <w:t xml:space="preserve"> des hohen </w:t>
      </w:r>
      <w:proofErr w:type="spellStart"/>
      <w:r>
        <w:t>Cederbawmes</w:t>
      </w:r>
      <w:proofErr w:type="spellEnd"/>
      <w:r>
        <w:t xml:space="preserve"> / ist der </w:t>
      </w:r>
      <w:proofErr w:type="spellStart"/>
      <w:r>
        <w:t>Stam</w:t>
      </w:r>
      <w:proofErr w:type="spellEnd"/>
      <w:r>
        <w:t xml:space="preserve"> David welchem CHRISTUS </w:t>
      </w:r>
      <w:proofErr w:type="spellStart"/>
      <w:r>
        <w:t>verheissen</w:t>
      </w:r>
      <w:proofErr w:type="spellEnd"/>
      <w:r>
        <w:t xml:space="preserve"> Ge. 49. Ja </w:t>
      </w:r>
      <w:proofErr w:type="spellStart"/>
      <w:r>
        <w:t>wol</w:t>
      </w:r>
      <w:proofErr w:type="spellEnd"/>
      <w:r>
        <w:t xml:space="preserve"> David </w:t>
      </w:r>
      <w:proofErr w:type="spellStart"/>
      <w:r>
        <w:t>selbs</w:t>
      </w:r>
      <w:proofErr w:type="spellEnd"/>
      <w:r>
        <w:t xml:space="preserve"> / welchem CHRISTUS auch sonderlich </w:t>
      </w:r>
      <w:proofErr w:type="spellStart"/>
      <w:r>
        <w:t>verheissen</w:t>
      </w:r>
      <w:proofErr w:type="spellEnd"/>
      <w:r>
        <w:t xml:space="preserve"> 2. Sam. 7. Wie er </w:t>
      </w:r>
      <w:proofErr w:type="spellStart"/>
      <w:r>
        <w:t>selbs</w:t>
      </w:r>
      <w:proofErr w:type="spellEnd"/>
      <w:r>
        <w:t xml:space="preserve"> von solcher </w:t>
      </w:r>
      <w:proofErr w:type="spellStart"/>
      <w:r>
        <w:t>verheissunge</w:t>
      </w:r>
      <w:proofErr w:type="spellEnd"/>
      <w:r>
        <w:t xml:space="preserve"> </w:t>
      </w:r>
      <w:proofErr w:type="spellStart"/>
      <w:r>
        <w:t>rhuemet</w:t>
      </w:r>
      <w:proofErr w:type="spellEnd"/>
      <w:r>
        <w:t xml:space="preserve"> 2. Sam. 23. Daraus </w:t>
      </w:r>
      <w:proofErr w:type="spellStart"/>
      <w:r>
        <w:t>wolzuverstehen</w:t>
      </w:r>
      <w:proofErr w:type="spellEnd"/>
      <w:r>
        <w:t xml:space="preserve"> / das er mit den obersten zweigen </w:t>
      </w:r>
      <w:proofErr w:type="spellStart"/>
      <w:r>
        <w:t>deutte</w:t>
      </w:r>
      <w:proofErr w:type="spellEnd"/>
      <w:r>
        <w:t xml:space="preserve"> </w:t>
      </w:r>
      <w:proofErr w:type="spellStart"/>
      <w:r>
        <w:t>auff</w:t>
      </w:r>
      <w:proofErr w:type="spellEnd"/>
      <w:r>
        <w:t xml:space="preserve"> die vom </w:t>
      </w:r>
      <w:proofErr w:type="spellStart"/>
      <w:r>
        <w:t>geschlechte</w:t>
      </w:r>
      <w:proofErr w:type="spellEnd"/>
      <w:r>
        <w:t xml:space="preserve"> David von welchem CHRISTUS </w:t>
      </w:r>
      <w:proofErr w:type="spellStart"/>
      <w:r>
        <w:t>komen</w:t>
      </w:r>
      <w:proofErr w:type="spellEnd"/>
      <w:r>
        <w:t xml:space="preserve"> ist: als Joseph Maria Lu. 2. Wer </w:t>
      </w:r>
      <w:proofErr w:type="spellStart"/>
      <w:r>
        <w:t>wolt</w:t>
      </w:r>
      <w:proofErr w:type="spellEnd"/>
      <w:r>
        <w:t xml:space="preserve"> nu nicht sagen / das man durchs ZARTE REIS von zweigen des hohen </w:t>
      </w:r>
      <w:proofErr w:type="spellStart"/>
      <w:r>
        <w:t>Cederbawms</w:t>
      </w:r>
      <w:proofErr w:type="spellEnd"/>
      <w:r>
        <w:t xml:space="preserve"> gebrochen / verstehen </w:t>
      </w:r>
      <w:proofErr w:type="spellStart"/>
      <w:r>
        <w:t>mueste</w:t>
      </w:r>
      <w:proofErr w:type="spellEnd"/>
      <w:r>
        <w:t xml:space="preserve"> JESUM CHRISTUM von Maria der </w:t>
      </w:r>
      <w:proofErr w:type="spellStart"/>
      <w:r>
        <w:t>Jungfrawen</w:t>
      </w:r>
      <w:proofErr w:type="spellEnd"/>
      <w:r>
        <w:t xml:space="preserve"> </w:t>
      </w:r>
      <w:proofErr w:type="spellStart"/>
      <w:r>
        <w:t>geborn</w:t>
      </w:r>
      <w:proofErr w:type="spellEnd"/>
      <w:r>
        <w:t xml:space="preserve">: </w:t>
      </w:r>
      <w:proofErr w:type="spellStart"/>
      <w:r>
        <w:t>Drumb</w:t>
      </w:r>
      <w:proofErr w:type="spellEnd"/>
      <w:r>
        <w:t xml:space="preserve"> </w:t>
      </w:r>
      <w:proofErr w:type="spellStart"/>
      <w:r>
        <w:t>wil</w:t>
      </w:r>
      <w:proofErr w:type="spellEnd"/>
      <w:r>
        <w:t xml:space="preserve"> Hesekiel mit </w:t>
      </w:r>
      <w:proofErr w:type="spellStart"/>
      <w:r>
        <w:t>disen</w:t>
      </w:r>
      <w:proofErr w:type="spellEnd"/>
      <w:r>
        <w:t xml:space="preserve"> </w:t>
      </w:r>
      <w:proofErr w:type="spellStart"/>
      <w:r>
        <w:t>wortten</w:t>
      </w:r>
      <w:proofErr w:type="spellEnd"/>
      <w:r>
        <w:t xml:space="preserve"> (So spricht der Herr Herr / Ich </w:t>
      </w:r>
      <w:proofErr w:type="spellStart"/>
      <w:r>
        <w:t>wil</w:t>
      </w:r>
      <w:proofErr w:type="spellEnd"/>
      <w:r>
        <w:t xml:space="preserve"> auch vom </w:t>
      </w:r>
      <w:proofErr w:type="spellStart"/>
      <w:r>
        <w:t>Wipffel</w:t>
      </w:r>
      <w:proofErr w:type="spellEnd"/>
      <w:r>
        <w:t xml:space="preserve"> des hohen </w:t>
      </w:r>
      <w:proofErr w:type="spellStart"/>
      <w:r>
        <w:t>Cederbawms</w:t>
      </w:r>
      <w:proofErr w:type="spellEnd"/>
      <w:r>
        <w:t xml:space="preserve"> nehmen / und oben von seinen zweigen ein zartes Reis brechen) weissagen / das Gott den Messiah aus den Juden </w:t>
      </w:r>
      <w:proofErr w:type="spellStart"/>
      <w:r>
        <w:t>herkomen</w:t>
      </w:r>
      <w:proofErr w:type="spellEnd"/>
      <w:r>
        <w:t xml:space="preserve"> und vom </w:t>
      </w:r>
      <w:proofErr w:type="spellStart"/>
      <w:r>
        <w:t>geschlecht</w:t>
      </w:r>
      <w:proofErr w:type="spellEnd"/>
      <w:r>
        <w:t xml:space="preserve"> David </w:t>
      </w:r>
      <w:proofErr w:type="spellStart"/>
      <w:r>
        <w:t>geborn</w:t>
      </w:r>
      <w:proofErr w:type="spellEnd"/>
      <w:r>
        <w:t xml:space="preserve"> werden lassen wolle: als </w:t>
      </w:r>
      <w:proofErr w:type="spellStart"/>
      <w:r>
        <w:t>Jesa</w:t>
      </w:r>
      <w:proofErr w:type="spellEnd"/>
      <w:r>
        <w:t xml:space="preserve">. II. auch weissaget und spricht / Es wird ein Rute </w:t>
      </w:r>
      <w:proofErr w:type="spellStart"/>
      <w:r>
        <w:t>auffgehen</w:t>
      </w:r>
      <w:proofErr w:type="spellEnd"/>
      <w:r>
        <w:t xml:space="preserve"> vom </w:t>
      </w:r>
      <w:proofErr w:type="spellStart"/>
      <w:r>
        <w:t>Stam</w:t>
      </w:r>
      <w:proofErr w:type="spellEnd"/>
      <w:r>
        <w:t xml:space="preserve"> Isai und ein zweig aus seiner </w:t>
      </w:r>
      <w:proofErr w:type="spellStart"/>
      <w:r>
        <w:t>wurtzel</w:t>
      </w:r>
      <w:proofErr w:type="spellEnd"/>
      <w:r>
        <w:t xml:space="preserve"> </w:t>
      </w:r>
      <w:proofErr w:type="spellStart"/>
      <w:r>
        <w:t>frucht</w:t>
      </w:r>
      <w:proofErr w:type="spellEnd"/>
      <w:r>
        <w:t xml:space="preserve"> bringen. Nu </w:t>
      </w:r>
    </w:p>
    <w:p w14:paraId="0761C805" w14:textId="77777777" w:rsidR="003F126C" w:rsidRDefault="003F126C" w:rsidP="003F126C">
      <w:pPr>
        <w:pStyle w:val="berschrift3"/>
      </w:pPr>
      <w:r>
        <w:t xml:space="preserve">Wie Gott Christi Reich zu Jerusalem </w:t>
      </w:r>
      <w:proofErr w:type="spellStart"/>
      <w:r>
        <w:t>anfahen</w:t>
      </w:r>
      <w:proofErr w:type="spellEnd"/>
      <w:r>
        <w:t xml:space="preserve"> werde lassen.</w:t>
      </w:r>
    </w:p>
    <w:p w14:paraId="4D431466" w14:textId="77777777" w:rsidR="003F126C" w:rsidRDefault="003F126C" w:rsidP="003F126C">
      <w:pPr>
        <w:pStyle w:val="StandardWeb"/>
      </w:pPr>
      <w:r>
        <w:t xml:space="preserve">Der hohe </w:t>
      </w:r>
      <w:proofErr w:type="spellStart"/>
      <w:r>
        <w:t>geheuffte</w:t>
      </w:r>
      <w:proofErr w:type="spellEnd"/>
      <w:r>
        <w:t xml:space="preserve"> Berg Israel / ist der Berg Zion an welches </w:t>
      </w:r>
      <w:proofErr w:type="spellStart"/>
      <w:r>
        <w:t>seitten</w:t>
      </w:r>
      <w:proofErr w:type="spellEnd"/>
      <w:r>
        <w:t xml:space="preserve"> </w:t>
      </w:r>
      <w:proofErr w:type="spellStart"/>
      <w:r>
        <w:t>lige</w:t>
      </w:r>
      <w:proofErr w:type="spellEnd"/>
      <w:r>
        <w:t xml:space="preserve"> Jerusalem / wie </w:t>
      </w:r>
      <w:proofErr w:type="spellStart"/>
      <w:r>
        <w:t>Psal</w:t>
      </w:r>
      <w:proofErr w:type="spellEnd"/>
      <w:r>
        <w:t xml:space="preserve">. 48. zeuget. Daher ein </w:t>
      </w:r>
      <w:proofErr w:type="spellStart"/>
      <w:r>
        <w:t>geheuffter</w:t>
      </w:r>
      <w:proofErr w:type="spellEnd"/>
      <w:r>
        <w:t xml:space="preserve"> Berg </w:t>
      </w:r>
      <w:proofErr w:type="spellStart"/>
      <w:r>
        <w:t>genennet</w:t>
      </w:r>
      <w:proofErr w:type="spellEnd"/>
      <w:r>
        <w:t xml:space="preserve"> / das solch </w:t>
      </w:r>
      <w:proofErr w:type="spellStart"/>
      <w:r>
        <w:t>gebirg</w:t>
      </w:r>
      <w:proofErr w:type="spellEnd"/>
      <w:r>
        <w:t xml:space="preserve"> </w:t>
      </w:r>
      <w:proofErr w:type="spellStart"/>
      <w:r>
        <w:t>hoeher</w:t>
      </w:r>
      <w:proofErr w:type="spellEnd"/>
      <w:r>
        <w:t xml:space="preserve"> ist denn andere / der </w:t>
      </w:r>
      <w:proofErr w:type="spellStart"/>
      <w:r>
        <w:t>berg</w:t>
      </w:r>
      <w:proofErr w:type="spellEnd"/>
      <w:r>
        <w:t xml:space="preserve"> Zion aber der </w:t>
      </w:r>
      <w:proofErr w:type="spellStart"/>
      <w:r>
        <w:t>hoehist</w:t>
      </w:r>
      <w:proofErr w:type="spellEnd"/>
      <w:r>
        <w:t xml:space="preserve"> / sondern auch das es nicht ein </w:t>
      </w:r>
      <w:proofErr w:type="spellStart"/>
      <w:r>
        <w:t>kales</w:t>
      </w:r>
      <w:proofErr w:type="spellEnd"/>
      <w:r>
        <w:t xml:space="preserve"> noch unfruchtbares </w:t>
      </w:r>
      <w:proofErr w:type="spellStart"/>
      <w:r>
        <w:t>gebirg</w:t>
      </w:r>
      <w:proofErr w:type="spellEnd"/>
      <w:r>
        <w:t xml:space="preserve"> ist / wie </w:t>
      </w:r>
      <w:proofErr w:type="spellStart"/>
      <w:r>
        <w:t>Psal</w:t>
      </w:r>
      <w:proofErr w:type="spellEnd"/>
      <w:r>
        <w:t xml:space="preserve">. 63. auch spricht / Der Berg Gottes ist ein fruchtbar </w:t>
      </w:r>
      <w:proofErr w:type="spellStart"/>
      <w:r>
        <w:t>berg</w:t>
      </w:r>
      <w:proofErr w:type="spellEnd"/>
      <w:r>
        <w:t xml:space="preserve"> ein gros und fruchtbar </w:t>
      </w:r>
      <w:proofErr w:type="spellStart"/>
      <w:r>
        <w:t>gebirge</w:t>
      </w:r>
      <w:proofErr w:type="spellEnd"/>
      <w:r>
        <w:t xml:space="preserve">. </w:t>
      </w:r>
      <w:proofErr w:type="spellStart"/>
      <w:r>
        <w:t>Pflantzen</w:t>
      </w:r>
      <w:proofErr w:type="spellEnd"/>
      <w:r>
        <w:t xml:space="preserve"> / </w:t>
      </w:r>
      <w:proofErr w:type="spellStart"/>
      <w:r>
        <w:t>heist</w:t>
      </w:r>
      <w:proofErr w:type="spellEnd"/>
      <w:r>
        <w:t xml:space="preserve"> nicht alleine CHRISTUM einen Juden </w:t>
      </w:r>
      <w:proofErr w:type="spellStart"/>
      <w:r>
        <w:t>geborn</w:t>
      </w:r>
      <w:proofErr w:type="spellEnd"/>
      <w:r>
        <w:t xml:space="preserve"> werden lassen / nach der </w:t>
      </w:r>
      <w:proofErr w:type="spellStart"/>
      <w:r>
        <w:t>weissagung</w:t>
      </w:r>
      <w:proofErr w:type="spellEnd"/>
      <w:r>
        <w:t xml:space="preserve"> Mich. 5. Sondern auch sein </w:t>
      </w:r>
      <w:hyperlink r:id="rId8" w:tooltip="autoren:d:draconites:predigampt" w:history="1">
        <w:proofErr w:type="spellStart"/>
        <w:r>
          <w:rPr>
            <w:rStyle w:val="Hyperlink"/>
          </w:rPr>
          <w:t>PredigAmpt</w:t>
        </w:r>
        <w:proofErr w:type="spellEnd"/>
      </w:hyperlink>
      <w:r>
        <w:t xml:space="preserve"> zu Jerusalem </w:t>
      </w:r>
      <w:proofErr w:type="spellStart"/>
      <w:r>
        <w:t>stifften</w:t>
      </w:r>
      <w:proofErr w:type="spellEnd"/>
      <w:r>
        <w:t xml:space="preserve"> und </w:t>
      </w:r>
      <w:proofErr w:type="spellStart"/>
      <w:r>
        <w:t>anfahen</w:t>
      </w:r>
      <w:proofErr w:type="spellEnd"/>
      <w:r>
        <w:t xml:space="preserve"> lassen / nach </w:t>
      </w:r>
      <w:proofErr w:type="spellStart"/>
      <w:r>
        <w:t>disem</w:t>
      </w:r>
      <w:proofErr w:type="spellEnd"/>
      <w:r>
        <w:t xml:space="preserve"> Spruch </w:t>
      </w:r>
      <w:proofErr w:type="spellStart"/>
      <w:r>
        <w:t>Psal</w:t>
      </w:r>
      <w:proofErr w:type="spellEnd"/>
      <w:r>
        <w:t xml:space="preserve">. 2. Ich hab meinen </w:t>
      </w:r>
      <w:proofErr w:type="spellStart"/>
      <w:r>
        <w:t>Koenig</w:t>
      </w:r>
      <w:proofErr w:type="spellEnd"/>
      <w:r>
        <w:t xml:space="preserve"> eingesetzt </w:t>
      </w:r>
      <w:proofErr w:type="spellStart"/>
      <w:r>
        <w:t>auff</w:t>
      </w:r>
      <w:proofErr w:type="spellEnd"/>
      <w:r>
        <w:t xml:space="preserve"> meinen heiligen Berg Zion. Wie zweige gewinnen und </w:t>
      </w:r>
      <w:proofErr w:type="spellStart"/>
      <w:r>
        <w:t>fruechte</w:t>
      </w:r>
      <w:proofErr w:type="spellEnd"/>
      <w:r>
        <w:t xml:space="preserve"> bringen / </w:t>
      </w:r>
      <w:proofErr w:type="spellStart"/>
      <w:r>
        <w:t>heist</w:t>
      </w:r>
      <w:proofErr w:type="spellEnd"/>
      <w:r>
        <w:t xml:space="preserve"> durch Gottes </w:t>
      </w:r>
      <w:proofErr w:type="spellStart"/>
      <w:r>
        <w:t>wortt</w:t>
      </w:r>
      <w:proofErr w:type="spellEnd"/>
      <w:r>
        <w:t xml:space="preserve"> und geist allen </w:t>
      </w:r>
      <w:proofErr w:type="spellStart"/>
      <w:r>
        <w:t>glewbigen</w:t>
      </w:r>
      <w:proofErr w:type="spellEnd"/>
      <w:r>
        <w:t xml:space="preserve"> raten und </w:t>
      </w:r>
      <w:proofErr w:type="spellStart"/>
      <w:r>
        <w:t>helffen</w:t>
      </w:r>
      <w:proofErr w:type="spellEnd"/>
      <w:r>
        <w:t xml:space="preserve"> / das sie durchs </w:t>
      </w:r>
      <w:proofErr w:type="spellStart"/>
      <w:r>
        <w:t>wortt</w:t>
      </w:r>
      <w:proofErr w:type="spellEnd"/>
      <w:r>
        <w:t xml:space="preserve"> </w:t>
      </w:r>
      <w:proofErr w:type="spellStart"/>
      <w:r>
        <w:t>anderleutten</w:t>
      </w:r>
      <w:proofErr w:type="spellEnd"/>
      <w:r>
        <w:t xml:space="preserve"> auch raten und </w:t>
      </w:r>
      <w:proofErr w:type="spellStart"/>
      <w:r>
        <w:t>helffen</w:t>
      </w:r>
      <w:proofErr w:type="spellEnd"/>
      <w:r>
        <w:t xml:space="preserve"> </w:t>
      </w:r>
      <w:proofErr w:type="spellStart"/>
      <w:r>
        <w:t>koennen</w:t>
      </w:r>
      <w:proofErr w:type="spellEnd"/>
      <w:r>
        <w:t xml:space="preserve"> / nach </w:t>
      </w:r>
      <w:proofErr w:type="spellStart"/>
      <w:r>
        <w:t>diser</w:t>
      </w:r>
      <w:proofErr w:type="spellEnd"/>
      <w:r>
        <w:t xml:space="preserve"> </w:t>
      </w:r>
      <w:proofErr w:type="spellStart"/>
      <w:r>
        <w:t>weissagung</w:t>
      </w:r>
      <w:proofErr w:type="spellEnd"/>
      <w:r>
        <w:t xml:space="preserve"> Esa. </w:t>
      </w:r>
      <w:proofErr w:type="spellStart"/>
      <w:r>
        <w:t>xj</w:t>
      </w:r>
      <w:proofErr w:type="spellEnd"/>
      <w:r>
        <w:t xml:space="preserve">. </w:t>
      </w:r>
      <w:proofErr w:type="spellStart"/>
      <w:r>
        <w:t>Auff</w:t>
      </w:r>
      <w:proofErr w:type="spellEnd"/>
      <w:r>
        <w:t xml:space="preserve"> im wird ruhen der geist des </w:t>
      </w:r>
      <w:proofErr w:type="spellStart"/>
      <w:r>
        <w:t>Hern</w:t>
      </w:r>
      <w:proofErr w:type="spellEnd"/>
      <w:r>
        <w:t xml:space="preserve"> / der geist der </w:t>
      </w:r>
      <w:proofErr w:type="spellStart"/>
      <w:r>
        <w:t>weisheit</w:t>
      </w:r>
      <w:proofErr w:type="spellEnd"/>
      <w:r>
        <w:t xml:space="preserve"> / und des </w:t>
      </w:r>
      <w:proofErr w:type="spellStart"/>
      <w:r>
        <w:t>verstandes</w:t>
      </w:r>
      <w:proofErr w:type="spellEnd"/>
      <w:r>
        <w:t xml:space="preserve"> / des </w:t>
      </w:r>
      <w:proofErr w:type="spellStart"/>
      <w:r>
        <w:t>rats</w:t>
      </w:r>
      <w:proofErr w:type="spellEnd"/>
      <w:r>
        <w:t xml:space="preserve"> und der </w:t>
      </w:r>
      <w:proofErr w:type="spellStart"/>
      <w:r>
        <w:t>stercke</w:t>
      </w:r>
      <w:proofErr w:type="spellEnd"/>
      <w:r>
        <w:t xml:space="preserve"> / des </w:t>
      </w:r>
      <w:proofErr w:type="spellStart"/>
      <w:r>
        <w:t>erkendnis</w:t>
      </w:r>
      <w:proofErr w:type="spellEnd"/>
      <w:r>
        <w:t xml:space="preserve"> und der furcht des </w:t>
      </w:r>
      <w:proofErr w:type="spellStart"/>
      <w:r>
        <w:t>Hern</w:t>
      </w:r>
      <w:proofErr w:type="spellEnd"/>
      <w:r>
        <w:t xml:space="preserve">. Also ist einen </w:t>
      </w:r>
      <w:proofErr w:type="spellStart"/>
      <w:r>
        <w:t>herlichen</w:t>
      </w:r>
      <w:proofErr w:type="spellEnd"/>
      <w:r>
        <w:t xml:space="preserve"> </w:t>
      </w:r>
      <w:hyperlink r:id="rId9" w:tooltip="autoren:d:draconites:cederbawm" w:history="1">
        <w:proofErr w:type="spellStart"/>
        <w:r>
          <w:rPr>
            <w:rStyle w:val="Hyperlink"/>
          </w:rPr>
          <w:t>CederBawm</w:t>
        </w:r>
        <w:proofErr w:type="spellEnd"/>
      </w:hyperlink>
      <w:r>
        <w:t xml:space="preserve"> werden / das </w:t>
      </w:r>
      <w:proofErr w:type="spellStart"/>
      <w:r>
        <w:t>Weitzkornlin</w:t>
      </w:r>
      <w:proofErr w:type="spellEnd"/>
      <w:r>
        <w:t xml:space="preserve"> wenn es gestorben ist viel </w:t>
      </w:r>
      <w:proofErr w:type="spellStart"/>
      <w:r>
        <w:t>frucht</w:t>
      </w:r>
      <w:proofErr w:type="spellEnd"/>
      <w:r>
        <w:t xml:space="preserve"> bringen / und wenn er von der erden </w:t>
      </w:r>
      <w:proofErr w:type="spellStart"/>
      <w:r>
        <w:t>erhoehet</w:t>
      </w:r>
      <w:proofErr w:type="spellEnd"/>
      <w:r>
        <w:t xml:space="preserve"> ist alles zu sich ziehen: Wie er </w:t>
      </w:r>
      <w:proofErr w:type="spellStart"/>
      <w:r>
        <w:t>selbs</w:t>
      </w:r>
      <w:proofErr w:type="spellEnd"/>
      <w:r>
        <w:t xml:space="preserve"> spricht Jo. 12.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(und </w:t>
      </w:r>
      <w:proofErr w:type="spellStart"/>
      <w:r>
        <w:t>wils</w:t>
      </w:r>
      <w:proofErr w:type="spellEnd"/>
      <w:r>
        <w:t xml:space="preserve"> </w:t>
      </w:r>
      <w:proofErr w:type="spellStart"/>
      <w:r>
        <w:t>auff</w:t>
      </w:r>
      <w:proofErr w:type="spellEnd"/>
      <w:r>
        <w:t xml:space="preserve"> einen hohen </w:t>
      </w:r>
      <w:proofErr w:type="spellStart"/>
      <w:r>
        <w:t>geheufften</w:t>
      </w:r>
      <w:proofErr w:type="spellEnd"/>
      <w:r>
        <w:t xml:space="preserve"> Berg </w:t>
      </w:r>
      <w:proofErr w:type="spellStart"/>
      <w:r>
        <w:t>pflantzen</w:t>
      </w:r>
      <w:proofErr w:type="spellEnd"/>
      <w:r>
        <w:t xml:space="preserve"> / </w:t>
      </w:r>
      <w:proofErr w:type="spellStart"/>
      <w:r>
        <w:t>nemlich</w:t>
      </w:r>
      <w:proofErr w:type="spellEnd"/>
      <w:r>
        <w:t xml:space="preserve"> </w:t>
      </w:r>
      <w:proofErr w:type="spellStart"/>
      <w:r>
        <w:t>auff</w:t>
      </w:r>
      <w:proofErr w:type="spellEnd"/>
      <w:r>
        <w:t xml:space="preserve"> den hohen </w:t>
      </w:r>
      <w:proofErr w:type="spellStart"/>
      <w:r>
        <w:t>berg</w:t>
      </w:r>
      <w:proofErr w:type="spellEnd"/>
      <w:r>
        <w:t xml:space="preserve"> Israel </w:t>
      </w:r>
      <w:proofErr w:type="spellStart"/>
      <w:r>
        <w:t>wil</w:t>
      </w:r>
      <w:proofErr w:type="spellEnd"/>
      <w:r>
        <w:t xml:space="preserve"> </w:t>
      </w:r>
      <w:proofErr w:type="spellStart"/>
      <w:r>
        <w:t>ichs</w:t>
      </w:r>
      <w:proofErr w:type="spellEnd"/>
      <w:r>
        <w:t xml:space="preserve"> </w:t>
      </w:r>
      <w:proofErr w:type="spellStart"/>
      <w:r>
        <w:t>pflantzen</w:t>
      </w:r>
      <w:proofErr w:type="spellEnd"/>
      <w:r>
        <w:t xml:space="preserve"> / das es zweige gewinne und </w:t>
      </w:r>
      <w:proofErr w:type="spellStart"/>
      <w:r>
        <w:t>frucht</w:t>
      </w:r>
      <w:proofErr w:type="spellEnd"/>
      <w:r>
        <w:t xml:space="preserve"> bringe / und ein </w:t>
      </w:r>
      <w:proofErr w:type="spellStart"/>
      <w:r>
        <w:t>herlicher</w:t>
      </w:r>
      <w:proofErr w:type="spellEnd"/>
      <w:r>
        <w:t xml:space="preserve"> </w:t>
      </w:r>
      <w:proofErr w:type="spellStart"/>
      <w:r>
        <w:t>Cederbawm</w:t>
      </w:r>
      <w:proofErr w:type="spellEnd"/>
      <w:r>
        <w:t xml:space="preserve"> werde) weissagen / das CHRISTUS ein Jude </w:t>
      </w:r>
      <w:proofErr w:type="spellStart"/>
      <w:r>
        <w:t>geborn</w:t>
      </w:r>
      <w:proofErr w:type="spellEnd"/>
      <w:r>
        <w:t xml:space="preserve"> im Judenthum zu Jerusalem </w:t>
      </w:r>
      <w:proofErr w:type="spellStart"/>
      <w:r>
        <w:t>leren</w:t>
      </w:r>
      <w:proofErr w:type="spellEnd"/>
      <w:r>
        <w:t xml:space="preserve"> und leiden </w:t>
      </w:r>
      <w:proofErr w:type="spellStart"/>
      <w:r>
        <w:t>sol</w:t>
      </w:r>
      <w:proofErr w:type="spellEnd"/>
      <w:r>
        <w:t xml:space="preserve"> / und durch seine predigt und verdienst alle </w:t>
      </w:r>
      <w:proofErr w:type="spellStart"/>
      <w:r>
        <w:t>glewbigen</w:t>
      </w:r>
      <w:proofErr w:type="spellEnd"/>
      <w:r>
        <w:t xml:space="preserve"> gerecht und seligmachen / also das nichts CHRISTI Reich der Christenheit gleich sein wird unter der Sonnen / wie Esa. 2 auch weissaget und spricht / Es wird zur letzten zeit der Berg da des </w:t>
      </w:r>
      <w:proofErr w:type="spellStart"/>
      <w:r>
        <w:t>Hern</w:t>
      </w:r>
      <w:proofErr w:type="spellEnd"/>
      <w:r>
        <w:t xml:space="preserve"> haus ist / </w:t>
      </w:r>
      <w:proofErr w:type="spellStart"/>
      <w:r>
        <w:t>gewis</w:t>
      </w:r>
      <w:proofErr w:type="spellEnd"/>
      <w:r>
        <w:t xml:space="preserve"> sein </w:t>
      </w:r>
      <w:proofErr w:type="spellStart"/>
      <w:r>
        <w:t>hoeher</w:t>
      </w:r>
      <w:proofErr w:type="spellEnd"/>
      <w:r>
        <w:t xml:space="preserve"> denn alle berge und </w:t>
      </w:r>
      <w:proofErr w:type="spellStart"/>
      <w:r>
        <w:t>uber</w:t>
      </w:r>
      <w:proofErr w:type="spellEnd"/>
      <w:r>
        <w:t xml:space="preserve"> alle </w:t>
      </w:r>
      <w:proofErr w:type="spellStart"/>
      <w:r>
        <w:t>huegel</w:t>
      </w:r>
      <w:proofErr w:type="spellEnd"/>
      <w:r>
        <w:t xml:space="preserve"> erhaben werden / und werden alle Heiden dazu </w:t>
      </w:r>
      <w:proofErr w:type="spellStart"/>
      <w:r>
        <w:t>lauffen</w:t>
      </w:r>
      <w:proofErr w:type="spellEnd"/>
      <w:r>
        <w:t xml:space="preserve"> / und viel </w:t>
      </w:r>
      <w:proofErr w:type="spellStart"/>
      <w:r>
        <w:t>voelcker</w:t>
      </w:r>
      <w:proofErr w:type="spellEnd"/>
      <w:r>
        <w:t xml:space="preserve"> dahin gehen und sagen / </w:t>
      </w:r>
      <w:proofErr w:type="spellStart"/>
      <w:r>
        <w:t>Kompt</w:t>
      </w:r>
      <w:proofErr w:type="spellEnd"/>
      <w:r>
        <w:t xml:space="preserve"> last uns zum berge des </w:t>
      </w:r>
      <w:proofErr w:type="spellStart"/>
      <w:r>
        <w:t>Hern</w:t>
      </w:r>
      <w:proofErr w:type="spellEnd"/>
      <w:r>
        <w:t xml:space="preserve"> gehen / zum hause des Gottes Jacob / das er uns </w:t>
      </w:r>
      <w:proofErr w:type="spellStart"/>
      <w:r>
        <w:t>lere</w:t>
      </w:r>
      <w:proofErr w:type="spellEnd"/>
      <w:r>
        <w:t xml:space="preserve"> seine </w:t>
      </w:r>
      <w:proofErr w:type="spellStart"/>
      <w:r>
        <w:t>wege</w:t>
      </w:r>
      <w:proofErr w:type="spellEnd"/>
      <w:r>
        <w:t xml:space="preserve">. Daraus </w:t>
      </w:r>
      <w:proofErr w:type="spellStart"/>
      <w:r>
        <w:t>zuverstehen</w:t>
      </w:r>
      <w:proofErr w:type="spellEnd"/>
      <w:r>
        <w:t xml:space="preserve"> / alles was vom Berge und Jerusalem </w:t>
      </w:r>
      <w:proofErr w:type="spellStart"/>
      <w:r>
        <w:t>gered</w:t>
      </w:r>
      <w:proofErr w:type="spellEnd"/>
      <w:r>
        <w:t xml:space="preserve"> bisher / das </w:t>
      </w:r>
      <w:proofErr w:type="spellStart"/>
      <w:r>
        <w:t>solchs</w:t>
      </w:r>
      <w:proofErr w:type="spellEnd"/>
      <w:r>
        <w:t xml:space="preserve"> </w:t>
      </w:r>
      <w:proofErr w:type="spellStart"/>
      <w:r>
        <w:t>auff</w:t>
      </w:r>
      <w:proofErr w:type="spellEnd"/>
      <w:r>
        <w:t xml:space="preserve"> die Christenheit </w:t>
      </w:r>
      <w:proofErr w:type="spellStart"/>
      <w:r>
        <w:t>deutte</w:t>
      </w:r>
      <w:proofErr w:type="spellEnd"/>
      <w:r>
        <w:t xml:space="preserve">. Nu </w:t>
      </w:r>
    </w:p>
    <w:p w14:paraId="217269D1" w14:textId="77777777" w:rsidR="003F126C" w:rsidRDefault="003F126C" w:rsidP="003F126C">
      <w:pPr>
        <w:pStyle w:val="berschrift3"/>
      </w:pPr>
      <w:r>
        <w:t>Wie aus Juden und Heiden eine Christenheit werden sol.</w:t>
      </w:r>
    </w:p>
    <w:p w14:paraId="3D524BD2" w14:textId="77777777" w:rsidR="003F126C" w:rsidRDefault="003F126C" w:rsidP="003F126C">
      <w:pPr>
        <w:pStyle w:val="StandardWeb"/>
      </w:pPr>
      <w:proofErr w:type="spellStart"/>
      <w:r>
        <w:t>Allerley</w:t>
      </w:r>
      <w:proofErr w:type="spellEnd"/>
      <w:r>
        <w:t xml:space="preserve"> </w:t>
      </w:r>
      <w:proofErr w:type="spellStart"/>
      <w:r>
        <w:t>vogel</w:t>
      </w:r>
      <w:proofErr w:type="spellEnd"/>
      <w:r>
        <w:t xml:space="preserve"> unter im </w:t>
      </w:r>
      <w:proofErr w:type="spellStart"/>
      <w:r>
        <w:t>wonen</w:t>
      </w:r>
      <w:proofErr w:type="spellEnd"/>
      <w:r>
        <w:t xml:space="preserve"> und allerlei </w:t>
      </w:r>
      <w:proofErr w:type="spellStart"/>
      <w:r>
        <w:t>fliegends</w:t>
      </w:r>
      <w:proofErr w:type="spellEnd"/>
      <w:r>
        <w:t xml:space="preserve"> unter seinem schatten bleiben </w:t>
      </w:r>
      <w:proofErr w:type="spellStart"/>
      <w:r>
        <w:t>muegen</w:t>
      </w:r>
      <w:proofErr w:type="spellEnd"/>
      <w:r>
        <w:t xml:space="preserve"> / verstehe ich schlecht hin / das unter dem zarten Reis und </w:t>
      </w:r>
      <w:proofErr w:type="spellStart"/>
      <w:r>
        <w:t>herlichen</w:t>
      </w:r>
      <w:proofErr w:type="spellEnd"/>
      <w:r>
        <w:t xml:space="preserve"> </w:t>
      </w:r>
      <w:proofErr w:type="spellStart"/>
      <w:r>
        <w:t>Cederbawm</w:t>
      </w:r>
      <w:proofErr w:type="spellEnd"/>
      <w:r>
        <w:t xml:space="preserve"> CHRISTO alle die seine </w:t>
      </w:r>
      <w:proofErr w:type="spellStart"/>
      <w:r>
        <w:t>wortt</w:t>
      </w:r>
      <w:proofErr w:type="spellEnd"/>
      <w:r>
        <w:t xml:space="preserve"> und geist haben mit Gott / mit sich </w:t>
      </w:r>
      <w:proofErr w:type="spellStart"/>
      <w:r>
        <w:t>selbs</w:t>
      </w:r>
      <w:proofErr w:type="spellEnd"/>
      <w:r>
        <w:t xml:space="preserve"> mit </w:t>
      </w:r>
      <w:proofErr w:type="spellStart"/>
      <w:r>
        <w:t>iderman</w:t>
      </w:r>
      <w:proofErr w:type="spellEnd"/>
      <w:r>
        <w:t xml:space="preserve"> </w:t>
      </w:r>
      <w:proofErr w:type="spellStart"/>
      <w:r>
        <w:t>wolzufriden</w:t>
      </w:r>
      <w:proofErr w:type="spellEnd"/>
      <w:r>
        <w:t xml:space="preserve"> sein werden: als denn Esa. 4. auch </w:t>
      </w:r>
      <w:proofErr w:type="spellStart"/>
      <w:r>
        <w:t>verheissen</w:t>
      </w:r>
      <w:proofErr w:type="spellEnd"/>
      <w:r>
        <w:t xml:space="preserve"> wird / das </w:t>
      </w:r>
      <w:proofErr w:type="spellStart"/>
      <w:r>
        <w:t>uber</w:t>
      </w:r>
      <w:proofErr w:type="spellEnd"/>
      <w:r>
        <w:t xml:space="preserve"> allen </w:t>
      </w:r>
      <w:proofErr w:type="spellStart"/>
      <w:r>
        <w:t>herlichen</w:t>
      </w:r>
      <w:proofErr w:type="spellEnd"/>
      <w:r>
        <w:t xml:space="preserve"> ein Schirm sein werde. Durch </w:t>
      </w:r>
      <w:proofErr w:type="spellStart"/>
      <w:r>
        <w:t>Feldbewme</w:t>
      </w:r>
      <w:proofErr w:type="spellEnd"/>
      <w:r>
        <w:t xml:space="preserve"> / verstehe die </w:t>
      </w:r>
      <w:proofErr w:type="spellStart"/>
      <w:r>
        <w:t>Christglewbigen</w:t>
      </w:r>
      <w:proofErr w:type="spellEnd"/>
      <w:r>
        <w:t xml:space="preserve"> Heiden so durch die liebe </w:t>
      </w:r>
      <w:proofErr w:type="spellStart"/>
      <w:r>
        <w:t>gutte</w:t>
      </w:r>
      <w:proofErr w:type="spellEnd"/>
      <w:r>
        <w:t xml:space="preserve"> </w:t>
      </w:r>
      <w:proofErr w:type="spellStart"/>
      <w:r>
        <w:t>werck</w:t>
      </w:r>
      <w:proofErr w:type="spellEnd"/>
      <w:r>
        <w:t xml:space="preserve"> thun: als CHRISTUS Matth. 7. Ein guter </w:t>
      </w:r>
      <w:proofErr w:type="spellStart"/>
      <w:r>
        <w:t>Bawm</w:t>
      </w:r>
      <w:proofErr w:type="spellEnd"/>
      <w:r>
        <w:t xml:space="preserve"> bringt gute </w:t>
      </w:r>
      <w:proofErr w:type="spellStart"/>
      <w:r>
        <w:t>frucht</w:t>
      </w:r>
      <w:proofErr w:type="spellEnd"/>
      <w:r>
        <w:t xml:space="preserve">: daher </w:t>
      </w:r>
      <w:proofErr w:type="spellStart"/>
      <w:r>
        <w:t>Feldbewme</w:t>
      </w:r>
      <w:proofErr w:type="spellEnd"/>
      <w:r>
        <w:t xml:space="preserve"> </w:t>
      </w:r>
      <w:proofErr w:type="spellStart"/>
      <w:r>
        <w:t>genennet</w:t>
      </w:r>
      <w:proofErr w:type="spellEnd"/>
      <w:r>
        <w:t xml:space="preserve"> / das sie </w:t>
      </w:r>
      <w:proofErr w:type="spellStart"/>
      <w:r>
        <w:t>frembde</w:t>
      </w:r>
      <w:proofErr w:type="spellEnd"/>
      <w:r>
        <w:t xml:space="preserve"> waren von Testamenten Israels Eph. 2. </w:t>
      </w:r>
    </w:p>
    <w:p w14:paraId="1933896A" w14:textId="77777777" w:rsidR="003F126C" w:rsidRDefault="003F126C" w:rsidP="003F126C">
      <w:pPr>
        <w:pStyle w:val="StandardWeb"/>
      </w:pPr>
      <w:proofErr w:type="spellStart"/>
      <w:r>
        <w:t>Wiltu</w:t>
      </w:r>
      <w:proofErr w:type="spellEnd"/>
      <w:r>
        <w:t xml:space="preserve"> durch den hohen und </w:t>
      </w:r>
      <w:proofErr w:type="spellStart"/>
      <w:r>
        <w:t>gruenen</w:t>
      </w:r>
      <w:proofErr w:type="spellEnd"/>
      <w:r>
        <w:t xml:space="preserve"> </w:t>
      </w:r>
      <w:proofErr w:type="spellStart"/>
      <w:r>
        <w:t>bawm</w:t>
      </w:r>
      <w:proofErr w:type="spellEnd"/>
      <w:r>
        <w:t xml:space="preserve"> / der stolzen Juden Reich: durch den </w:t>
      </w:r>
      <w:proofErr w:type="spellStart"/>
      <w:r>
        <w:t>nidrigen</w:t>
      </w:r>
      <w:proofErr w:type="spellEnd"/>
      <w:r>
        <w:t xml:space="preserve"> und </w:t>
      </w:r>
      <w:proofErr w:type="spellStart"/>
      <w:r>
        <w:t>durren</w:t>
      </w:r>
      <w:proofErr w:type="spellEnd"/>
      <w:r>
        <w:t xml:space="preserve"> </w:t>
      </w:r>
      <w:proofErr w:type="spellStart"/>
      <w:r>
        <w:t>bawm</w:t>
      </w:r>
      <w:proofErr w:type="spellEnd"/>
      <w:r>
        <w:t xml:space="preserve"> / den </w:t>
      </w:r>
      <w:proofErr w:type="spellStart"/>
      <w:r>
        <w:t>verachtesten</w:t>
      </w:r>
      <w:proofErr w:type="spellEnd"/>
      <w:r>
        <w:t xml:space="preserve"> CHRISTUM / welcher auch Esa. 53. einer </w:t>
      </w:r>
      <w:proofErr w:type="spellStart"/>
      <w:r>
        <w:t>wurtzel</w:t>
      </w:r>
      <w:proofErr w:type="spellEnd"/>
      <w:r>
        <w:t xml:space="preserve"> aus </w:t>
      </w:r>
      <w:proofErr w:type="spellStart"/>
      <w:r>
        <w:t>durren</w:t>
      </w:r>
      <w:proofErr w:type="spellEnd"/>
      <w:r>
        <w:t xml:space="preserve"> </w:t>
      </w:r>
      <w:proofErr w:type="spellStart"/>
      <w:r>
        <w:t>erdreich</w:t>
      </w:r>
      <w:proofErr w:type="spellEnd"/>
      <w:r>
        <w:t xml:space="preserve"> verglichen wird: Durch </w:t>
      </w:r>
      <w:proofErr w:type="spellStart"/>
      <w:r>
        <w:t>nidrigen</w:t>
      </w:r>
      <w:proofErr w:type="spellEnd"/>
      <w:r>
        <w:t xml:space="preserve"> und ausdorren in </w:t>
      </w:r>
      <w:proofErr w:type="spellStart"/>
      <w:r>
        <w:t>grund</w:t>
      </w:r>
      <w:proofErr w:type="spellEnd"/>
      <w:r>
        <w:t xml:space="preserve"> hinein tilgen: durch </w:t>
      </w:r>
      <w:proofErr w:type="spellStart"/>
      <w:r>
        <w:t>erhoehen</w:t>
      </w:r>
      <w:proofErr w:type="spellEnd"/>
      <w:r>
        <w:t xml:space="preserve"> und </w:t>
      </w:r>
      <w:proofErr w:type="spellStart"/>
      <w:r>
        <w:t>gruenend</w:t>
      </w:r>
      <w:proofErr w:type="spellEnd"/>
      <w:r>
        <w:t xml:space="preserve"> machen / </w:t>
      </w:r>
      <w:proofErr w:type="spellStart"/>
      <w:r>
        <w:t>bestettigen</w:t>
      </w:r>
      <w:proofErr w:type="spellEnd"/>
      <w:r>
        <w:t xml:space="preserve"> und ewigmachen: durch </w:t>
      </w:r>
      <w:proofErr w:type="spellStart"/>
      <w:r>
        <w:t>erfaren</w:t>
      </w:r>
      <w:proofErr w:type="spellEnd"/>
      <w:r>
        <w:t xml:space="preserve"> sollen / predigen lassen / das Gott der hoffertigen Juden </w:t>
      </w:r>
      <w:proofErr w:type="spellStart"/>
      <w:r>
        <w:t>kopff</w:t>
      </w:r>
      <w:proofErr w:type="spellEnd"/>
      <w:r>
        <w:t xml:space="preserve"> zuschlagen </w:t>
      </w:r>
      <w:proofErr w:type="spellStart"/>
      <w:r>
        <w:t>Psal</w:t>
      </w:r>
      <w:proofErr w:type="spellEnd"/>
      <w:r>
        <w:t xml:space="preserve">. 68. und des </w:t>
      </w:r>
      <w:proofErr w:type="spellStart"/>
      <w:r>
        <w:t>demuettigen</w:t>
      </w:r>
      <w:proofErr w:type="spellEnd"/>
      <w:r>
        <w:t xml:space="preserve"> CHRISTI </w:t>
      </w:r>
      <w:proofErr w:type="spellStart"/>
      <w:r>
        <w:t>heupt</w:t>
      </w:r>
      <w:proofErr w:type="spellEnd"/>
      <w:r>
        <w:t xml:space="preserve"> </w:t>
      </w:r>
      <w:proofErr w:type="spellStart"/>
      <w:r>
        <w:t>erhoehet</w:t>
      </w:r>
      <w:proofErr w:type="spellEnd"/>
      <w:r>
        <w:t xml:space="preserve"> hab </w:t>
      </w:r>
      <w:proofErr w:type="spellStart"/>
      <w:r>
        <w:t>uber</w:t>
      </w:r>
      <w:proofErr w:type="spellEnd"/>
      <w:r>
        <w:t xml:space="preserve"> alle </w:t>
      </w:r>
      <w:proofErr w:type="spellStart"/>
      <w:r>
        <w:t>Creature</w:t>
      </w:r>
      <w:proofErr w:type="spellEnd"/>
      <w:r>
        <w:t xml:space="preserve"> nach dem 8. und 110. Psalmen: welches alles dem </w:t>
      </w:r>
      <w:proofErr w:type="spellStart"/>
      <w:r>
        <w:t>glawben</w:t>
      </w:r>
      <w:proofErr w:type="spellEnd"/>
      <w:r>
        <w:t xml:space="preserve"> </w:t>
      </w:r>
      <w:proofErr w:type="spellStart"/>
      <w:r>
        <w:t>ehnlich</w:t>
      </w:r>
      <w:proofErr w:type="spellEnd"/>
      <w:r>
        <w:t xml:space="preserve"> </w:t>
      </w:r>
      <w:proofErr w:type="spellStart"/>
      <w:r>
        <w:t>geweissaget</w:t>
      </w:r>
      <w:proofErr w:type="spellEnd"/>
      <w:r>
        <w:t xml:space="preserve"> ist.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(Allerlei </w:t>
      </w:r>
      <w:proofErr w:type="spellStart"/>
      <w:r>
        <w:t>vogel</w:t>
      </w:r>
      <w:proofErr w:type="spellEnd"/>
      <w:r>
        <w:t xml:space="preserve"> sollen unter im </w:t>
      </w:r>
      <w:proofErr w:type="spellStart"/>
      <w:r>
        <w:t>wonen</w:t>
      </w:r>
      <w:proofErr w:type="spellEnd"/>
      <w:r>
        <w:t xml:space="preserve"> und allerlei fliegendes unter dem schatten seiner zweige bleiben: und sollen alle </w:t>
      </w:r>
      <w:proofErr w:type="spellStart"/>
      <w:r>
        <w:t>Feldbewme</w:t>
      </w:r>
      <w:proofErr w:type="spellEnd"/>
      <w:r>
        <w:t xml:space="preserve"> </w:t>
      </w:r>
      <w:proofErr w:type="spellStart"/>
      <w:r>
        <w:t>erfaren</w:t>
      </w:r>
      <w:proofErr w:type="spellEnd"/>
      <w:r>
        <w:t xml:space="preserve"> / das ich der Herr den hohen </w:t>
      </w:r>
      <w:proofErr w:type="spellStart"/>
      <w:r>
        <w:t>bawm</w:t>
      </w:r>
      <w:proofErr w:type="spellEnd"/>
      <w:r>
        <w:t xml:space="preserve"> </w:t>
      </w:r>
      <w:proofErr w:type="spellStart"/>
      <w:r>
        <w:t>genidriget</w:t>
      </w:r>
      <w:proofErr w:type="spellEnd"/>
      <w:r>
        <w:t xml:space="preserve"> und den </w:t>
      </w:r>
      <w:proofErr w:type="spellStart"/>
      <w:r>
        <w:t>nidrigen</w:t>
      </w:r>
      <w:proofErr w:type="spellEnd"/>
      <w:r>
        <w:t xml:space="preserve"> </w:t>
      </w:r>
      <w:proofErr w:type="spellStart"/>
      <w:r>
        <w:t>bawm</w:t>
      </w:r>
      <w:proofErr w:type="spellEnd"/>
      <w:r>
        <w:t xml:space="preserve"> </w:t>
      </w:r>
      <w:proofErr w:type="spellStart"/>
      <w:r>
        <w:t>erhoehet</w:t>
      </w:r>
      <w:proofErr w:type="spellEnd"/>
      <w:r>
        <w:t xml:space="preserve"> habe und den </w:t>
      </w:r>
      <w:proofErr w:type="spellStart"/>
      <w:r>
        <w:t>gruenen</w:t>
      </w:r>
      <w:proofErr w:type="spellEnd"/>
      <w:r>
        <w:t xml:space="preserve"> </w:t>
      </w:r>
      <w:proofErr w:type="spellStart"/>
      <w:r>
        <w:t>Bawm</w:t>
      </w:r>
      <w:proofErr w:type="spellEnd"/>
      <w:r>
        <w:t xml:space="preserve"> </w:t>
      </w:r>
      <w:proofErr w:type="spellStart"/>
      <w:r>
        <w:t>ausgedurret</w:t>
      </w:r>
      <w:proofErr w:type="spellEnd"/>
      <w:r>
        <w:t xml:space="preserve"> und den </w:t>
      </w:r>
      <w:proofErr w:type="spellStart"/>
      <w:r>
        <w:t>durren</w:t>
      </w:r>
      <w:proofErr w:type="spellEnd"/>
      <w:r>
        <w:t xml:space="preserve"> </w:t>
      </w:r>
      <w:proofErr w:type="spellStart"/>
      <w:r>
        <w:t>bawm</w:t>
      </w:r>
      <w:proofErr w:type="spellEnd"/>
      <w:r>
        <w:t xml:space="preserve"> </w:t>
      </w:r>
      <w:proofErr w:type="spellStart"/>
      <w:r>
        <w:t>gruenend</w:t>
      </w:r>
      <w:proofErr w:type="spellEnd"/>
      <w:r>
        <w:t xml:space="preserve"> gemacht habe / Ich der Herr rede es und thue es auch) weissagen das alles was von Juden und Heiden unter CHRISTO durch den </w:t>
      </w:r>
      <w:proofErr w:type="spellStart"/>
      <w:r>
        <w:t>glawben</w:t>
      </w:r>
      <w:proofErr w:type="spellEnd"/>
      <w:r>
        <w:t xml:space="preserve"> </w:t>
      </w:r>
      <w:proofErr w:type="spellStart"/>
      <w:r>
        <w:t>Gottlicher</w:t>
      </w:r>
      <w:proofErr w:type="spellEnd"/>
      <w:r>
        <w:t xml:space="preserve"> </w:t>
      </w:r>
      <w:proofErr w:type="spellStart"/>
      <w:r>
        <w:t>verheissunge</w:t>
      </w:r>
      <w:proofErr w:type="spellEnd"/>
      <w:r>
        <w:t xml:space="preserve"> sicher </w:t>
      </w:r>
      <w:proofErr w:type="spellStart"/>
      <w:r>
        <w:t>wonen</w:t>
      </w:r>
      <w:proofErr w:type="spellEnd"/>
      <w:r>
        <w:t xml:space="preserve"> und davon singen und sagen werden / das Gott CHRISTI feinde </w:t>
      </w:r>
      <w:proofErr w:type="spellStart"/>
      <w:r>
        <w:t>genidriget</w:t>
      </w:r>
      <w:proofErr w:type="spellEnd"/>
      <w:r>
        <w:t xml:space="preserve"> und CHRISTUM </w:t>
      </w:r>
      <w:proofErr w:type="spellStart"/>
      <w:r>
        <w:t>erhoehet</w:t>
      </w:r>
      <w:proofErr w:type="spellEnd"/>
      <w:r>
        <w:t xml:space="preserve"> habe / so war als Gott lebet. Besser auszulegen ist niemand </w:t>
      </w:r>
      <w:proofErr w:type="spellStart"/>
      <w:r>
        <w:t>verbotten</w:t>
      </w:r>
      <w:proofErr w:type="spellEnd"/>
      <w:r>
        <w:t xml:space="preserve">: Ich </w:t>
      </w:r>
      <w:proofErr w:type="spellStart"/>
      <w:r>
        <w:t>muste</w:t>
      </w:r>
      <w:proofErr w:type="spellEnd"/>
      <w:r>
        <w:t xml:space="preserve"> bei CHRISTO bleiben und </w:t>
      </w:r>
      <w:proofErr w:type="spellStart"/>
      <w:r>
        <w:t>dise</w:t>
      </w:r>
      <w:proofErr w:type="spellEnd"/>
      <w:r>
        <w:t xml:space="preserve"> </w:t>
      </w:r>
      <w:proofErr w:type="spellStart"/>
      <w:r>
        <w:t>weissagunge</w:t>
      </w:r>
      <w:proofErr w:type="spellEnd"/>
      <w:r>
        <w:t xml:space="preserve"> so auslegen. Gott </w:t>
      </w:r>
      <w:proofErr w:type="spellStart"/>
      <w:r>
        <w:t>seie</w:t>
      </w:r>
      <w:proofErr w:type="spellEnd"/>
      <w:r>
        <w:t xml:space="preserve"> lob in </w:t>
      </w:r>
      <w:proofErr w:type="spellStart"/>
      <w:r>
        <w:t>Ewickeit</w:t>
      </w:r>
      <w:proofErr w:type="spellEnd"/>
      <w:r>
        <w:t xml:space="preserve">. </w:t>
      </w:r>
    </w:p>
    <w:p w14:paraId="692B5DFA" w14:textId="77777777" w:rsidR="003F126C" w:rsidRDefault="003F126C" w:rsidP="003F126C">
      <w:pPr>
        <w:pStyle w:val="StandardWeb"/>
      </w:pPr>
      <w:proofErr w:type="spellStart"/>
      <w:r>
        <w:t>Geprediget</w:t>
      </w:r>
      <w:proofErr w:type="spellEnd"/>
      <w:r>
        <w:t xml:space="preserve"> zu </w:t>
      </w:r>
      <w:proofErr w:type="spellStart"/>
      <w:r>
        <w:t>Marpurg</w:t>
      </w:r>
      <w:proofErr w:type="spellEnd"/>
      <w:r>
        <w:t xml:space="preserve"> 1547.</w:t>
      </w:r>
      <w:r>
        <w:br/>
        <w:t xml:space="preserve">Geschrieben zu </w:t>
      </w:r>
      <w:proofErr w:type="spellStart"/>
      <w:r>
        <w:t>Luebeck</w:t>
      </w:r>
      <w:proofErr w:type="spellEnd"/>
      <w:r>
        <w:t xml:space="preserve">. 1550. </w:t>
      </w:r>
    </w:p>
    <w:p w14:paraId="3FC1420C" w14:textId="77777777" w:rsidR="003F126C" w:rsidRDefault="003F126C" w:rsidP="003F126C">
      <w:pPr>
        <w:pStyle w:val="StandardWeb"/>
      </w:pPr>
      <w:r>
        <w:t xml:space="preserve">Gedruckt durch Georgen </w:t>
      </w:r>
      <w:proofErr w:type="spellStart"/>
      <w:r>
        <w:t>Richolff</w:t>
      </w:r>
      <w:proofErr w:type="spellEnd"/>
      <w:r>
        <w:t>.</w:t>
      </w:r>
      <w:r>
        <w:br/>
      </w:r>
      <w:proofErr w:type="spellStart"/>
      <w:r>
        <w:t>M.D.LI</w:t>
      </w:r>
      <w:proofErr w:type="spellEnd"/>
      <w:r>
        <w:t xml:space="preserve">. </w:t>
      </w:r>
    </w:p>
    <w:p w14:paraId="740F945B" w14:textId="77777777" w:rsidR="003F126C" w:rsidRDefault="003F126C" w:rsidP="003F126C">
      <w:pPr>
        <w:pStyle w:val="StandardWeb"/>
      </w:pPr>
      <w:r>
        <w:rPr>
          <w:rStyle w:val="HTMLCode"/>
        </w:rPr>
        <w:t>Aus dem Original abgeschrieben</w:t>
      </w:r>
      <w:r>
        <w:t xml:space="preserve"> </w:t>
      </w:r>
    </w:p>
    <w:p w14:paraId="47D61EBE" w14:textId="3F689A2C" w:rsidR="00BD71A4" w:rsidRDefault="00BD71A4">
      <w:pPr>
        <w:spacing w:after="0" w:line="240" w:lineRule="auto"/>
      </w:pPr>
    </w:p>
    <w:p w14:paraId="7C66375C" w14:textId="77777777" w:rsidR="00BD71A4" w:rsidRDefault="00BD71A4">
      <w:pPr>
        <w:spacing w:after="0" w:line="240" w:lineRule="auto"/>
        <w:rPr>
          <w:rFonts w:eastAsia="Times New Roman"/>
          <w:b/>
          <w:bCs/>
          <w:color w:val="000000"/>
          <w:kern w:val="36"/>
          <w:sz w:val="36"/>
          <w:szCs w:val="48"/>
          <w:lang w:eastAsia="de-DE"/>
        </w:rPr>
      </w:pPr>
      <w:r>
        <w:br w:type="page"/>
      </w:r>
    </w:p>
    <w:p w14:paraId="7866CA8A" w14:textId="77777777" w:rsidR="00D5498D" w:rsidRPr="00D5498D" w:rsidRDefault="00D5498D" w:rsidP="008E63BE">
      <w:pPr>
        <w:pStyle w:val="berschrift1"/>
      </w:pPr>
      <w:r w:rsidRPr="00D5498D">
        <w:t>Quellen:</w:t>
      </w:r>
    </w:p>
    <w:p w14:paraId="1A7515BC"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8CF7BAE" w14:textId="77777777" w:rsidR="00BD71A4" w:rsidRDefault="00966C1E"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AC88665" w14:textId="77777777" w:rsidR="00BD71A4" w:rsidRDefault="00966C1E"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29D8B5C5" w14:textId="77777777" w:rsidR="00BD71A4" w:rsidRDefault="00966C1E"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79C221C0" w14:textId="77777777" w:rsidR="00BD71A4" w:rsidRDefault="00966C1E"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2795C521"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7B838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15EC14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B29C040"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2BC1099A" w14:textId="77777777" w:rsidR="00082307" w:rsidRDefault="00BD71A4" w:rsidP="00BD71A4">
      <w:pPr>
        <w:pStyle w:val="berschrift1"/>
      </w:pPr>
      <w:r>
        <w:t>Spendenaufruf</w:t>
      </w:r>
    </w:p>
    <w:p w14:paraId="279A352F"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61F7168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F290E3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512480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5"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9618F9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ECEF217" w14:textId="77777777" w:rsidR="00BD71A4" w:rsidRDefault="00966C1E" w:rsidP="00BD71A4">
      <w:pPr>
        <w:pStyle w:val="StandardWeb"/>
        <w:shd w:val="clear" w:color="auto" w:fill="FFFFFF"/>
        <w:spacing w:before="0" w:beforeAutospacing="0" w:after="336" w:afterAutospacing="0"/>
        <w:rPr>
          <w:rFonts w:ascii="Calibri" w:hAnsi="Calibri" w:cs="Calibri"/>
          <w:color w:val="000000"/>
          <w:sz w:val="22"/>
          <w:szCs w:val="22"/>
        </w:rPr>
      </w:pPr>
      <w:hyperlink r:id="rId16"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42A52D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7" w:history="1">
        <w:r w:rsidRPr="002604E9">
          <w:rPr>
            <w:rStyle w:val="Hyperlink"/>
            <w:rFonts w:ascii="Calibri" w:eastAsiaTheme="majorEastAsia" w:hAnsi="Calibri" w:cs="Calibri"/>
            <w:b/>
            <w:bCs/>
            <w:sz w:val="22"/>
            <w:szCs w:val="22"/>
          </w:rPr>
          <w:t>https://www.saintpierrelejeune.org/</w:t>
        </w:r>
      </w:hyperlink>
    </w:p>
    <w:p w14:paraId="26B7FC6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B5C065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46D080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5DA0AA0"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FE9"/>
    <w:rsid w:val="000700B0"/>
    <w:rsid w:val="00082307"/>
    <w:rsid w:val="000C66E5"/>
    <w:rsid w:val="000D088F"/>
    <w:rsid w:val="00122BD9"/>
    <w:rsid w:val="001F54C4"/>
    <w:rsid w:val="0022039F"/>
    <w:rsid w:val="00272484"/>
    <w:rsid w:val="00297F83"/>
    <w:rsid w:val="002E6D11"/>
    <w:rsid w:val="00381C0C"/>
    <w:rsid w:val="003F126C"/>
    <w:rsid w:val="00537F59"/>
    <w:rsid w:val="00636F93"/>
    <w:rsid w:val="007166CE"/>
    <w:rsid w:val="00737EF6"/>
    <w:rsid w:val="00760119"/>
    <w:rsid w:val="007E1779"/>
    <w:rsid w:val="0083667B"/>
    <w:rsid w:val="008D7463"/>
    <w:rsid w:val="008E417E"/>
    <w:rsid w:val="008E63BE"/>
    <w:rsid w:val="00966C1E"/>
    <w:rsid w:val="00A72FE9"/>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881EA"/>
  <w15:chartTrackingRefBased/>
  <w15:docId w15:val="{8D196CBD-3339-4741-BC1B-D9ECE1D4B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3F126C"/>
    <w:rPr>
      <w:i/>
      <w:iCs/>
    </w:rPr>
  </w:style>
  <w:style w:type="character" w:styleId="HTMLCode">
    <w:name w:val="HTML Code"/>
    <w:basedOn w:val="Absatz-Standardschriftart"/>
    <w:uiPriority w:val="99"/>
    <w:semiHidden/>
    <w:unhideWhenUsed/>
    <w:rsid w:val="003F126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377709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97584321">
      <w:bodyDiv w:val="1"/>
      <w:marLeft w:val="0"/>
      <w:marRight w:val="0"/>
      <w:marTop w:val="0"/>
      <w:marBottom w:val="0"/>
      <w:divBdr>
        <w:top w:val="none" w:sz="0" w:space="0" w:color="auto"/>
        <w:left w:val="none" w:sz="0" w:space="0" w:color="auto"/>
        <w:bottom w:val="none" w:sz="0" w:space="0" w:color="auto"/>
        <w:right w:val="none" w:sz="0" w:space="0" w:color="auto"/>
      </w:divBdr>
      <w:divsChild>
        <w:div w:id="846285783">
          <w:marLeft w:val="0"/>
          <w:marRight w:val="0"/>
          <w:marTop w:val="0"/>
          <w:marBottom w:val="0"/>
          <w:divBdr>
            <w:top w:val="none" w:sz="0" w:space="0" w:color="auto"/>
            <w:left w:val="none" w:sz="0" w:space="0" w:color="auto"/>
            <w:bottom w:val="none" w:sz="0" w:space="0" w:color="auto"/>
            <w:right w:val="none" w:sz="0" w:space="0" w:color="auto"/>
          </w:divBdr>
        </w:div>
        <w:div w:id="176896779">
          <w:marLeft w:val="0"/>
          <w:marRight w:val="0"/>
          <w:marTop w:val="0"/>
          <w:marBottom w:val="0"/>
          <w:divBdr>
            <w:top w:val="none" w:sz="0" w:space="0" w:color="auto"/>
            <w:left w:val="none" w:sz="0" w:space="0" w:color="auto"/>
            <w:bottom w:val="none" w:sz="0" w:space="0" w:color="auto"/>
            <w:right w:val="none" w:sz="0" w:space="0" w:color="auto"/>
          </w:divBdr>
        </w:div>
        <w:div w:id="1022197677">
          <w:marLeft w:val="0"/>
          <w:marRight w:val="0"/>
          <w:marTop w:val="0"/>
          <w:marBottom w:val="0"/>
          <w:divBdr>
            <w:top w:val="none" w:sz="0" w:space="0" w:color="auto"/>
            <w:left w:val="none" w:sz="0" w:space="0" w:color="auto"/>
            <w:bottom w:val="none" w:sz="0" w:space="0" w:color="auto"/>
            <w:right w:val="none" w:sz="0" w:space="0" w:color="auto"/>
          </w:divBdr>
        </w:div>
        <w:div w:id="1014265830">
          <w:marLeft w:val="0"/>
          <w:marRight w:val="0"/>
          <w:marTop w:val="0"/>
          <w:marBottom w:val="0"/>
          <w:divBdr>
            <w:top w:val="none" w:sz="0" w:space="0" w:color="auto"/>
            <w:left w:val="none" w:sz="0" w:space="0" w:color="auto"/>
            <w:bottom w:val="none" w:sz="0" w:space="0" w:color="auto"/>
            <w:right w:val="none" w:sz="0" w:space="0" w:color="auto"/>
          </w:divBdr>
        </w:div>
        <w:div w:id="1311055253">
          <w:marLeft w:val="0"/>
          <w:marRight w:val="0"/>
          <w:marTop w:val="0"/>
          <w:marBottom w:val="0"/>
          <w:divBdr>
            <w:top w:val="none" w:sz="0" w:space="0" w:color="auto"/>
            <w:left w:val="none" w:sz="0" w:space="0" w:color="auto"/>
            <w:bottom w:val="none" w:sz="0" w:space="0" w:color="auto"/>
            <w:right w:val="none" w:sz="0" w:space="0" w:color="auto"/>
          </w:divBdr>
        </w:div>
        <w:div w:id="1734616903">
          <w:marLeft w:val="0"/>
          <w:marRight w:val="0"/>
          <w:marTop w:val="0"/>
          <w:marBottom w:val="0"/>
          <w:divBdr>
            <w:top w:val="none" w:sz="0" w:space="0" w:color="auto"/>
            <w:left w:val="none" w:sz="0" w:space="0" w:color="auto"/>
            <w:bottom w:val="none" w:sz="0" w:space="0" w:color="auto"/>
            <w:right w:val="none" w:sz="0" w:space="0" w:color="auto"/>
          </w:divBdr>
        </w:div>
        <w:div w:id="1393234857">
          <w:marLeft w:val="0"/>
          <w:marRight w:val="0"/>
          <w:marTop w:val="0"/>
          <w:marBottom w:val="0"/>
          <w:divBdr>
            <w:top w:val="none" w:sz="0" w:space="0" w:color="auto"/>
            <w:left w:val="none" w:sz="0" w:space="0" w:color="auto"/>
            <w:bottom w:val="none" w:sz="0" w:space="0" w:color="auto"/>
            <w:right w:val="none" w:sz="0" w:space="0" w:color="auto"/>
          </w:divBdr>
        </w:div>
        <w:div w:id="893127846">
          <w:marLeft w:val="0"/>
          <w:marRight w:val="0"/>
          <w:marTop w:val="0"/>
          <w:marBottom w:val="0"/>
          <w:divBdr>
            <w:top w:val="none" w:sz="0" w:space="0" w:color="auto"/>
            <w:left w:val="none" w:sz="0" w:space="0" w:color="auto"/>
            <w:bottom w:val="none" w:sz="0" w:space="0" w:color="auto"/>
            <w:right w:val="none" w:sz="0" w:space="0" w:color="auto"/>
          </w:divBdr>
        </w:div>
        <w:div w:id="1150050933">
          <w:marLeft w:val="0"/>
          <w:marRight w:val="0"/>
          <w:marTop w:val="0"/>
          <w:marBottom w:val="0"/>
          <w:divBdr>
            <w:top w:val="none" w:sz="0" w:space="0" w:color="auto"/>
            <w:left w:val="none" w:sz="0" w:space="0" w:color="auto"/>
            <w:bottom w:val="none" w:sz="0" w:space="0" w:color="auto"/>
            <w:right w:val="none" w:sz="0" w:space="0" w:color="auto"/>
          </w:divBdr>
        </w:div>
        <w:div w:id="138721824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aubensstimme.de/doku.php?id=autoren:d:draconites:predigampt" TargetMode="External"/><Relationship Id="rId13" Type="http://schemas.openxmlformats.org/officeDocument/2006/relationships/hyperlink" Target="https://gebete.glaubensstimme.de/" TargetMode="External"/><Relationship Id="rId18"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glaubensstimme.de/doku.php?id=autoren:d:draconites:cederbawmes" TargetMode="External"/><Relationship Id="rId12" Type="http://schemas.openxmlformats.org/officeDocument/2006/relationships/hyperlink" Target="https://briefe.glaubensstimme.de/" TargetMode="External"/><Relationship Id="rId17" Type="http://schemas.openxmlformats.org/officeDocument/2006/relationships/hyperlink" Target="https://www.saintpierrelejeune.org/" TargetMode="External"/><Relationship Id="rId2" Type="http://schemas.openxmlformats.org/officeDocument/2006/relationships/settings" Target="settings.xml"/><Relationship Id="rId16" Type="http://schemas.openxmlformats.org/officeDocument/2006/relationships/hyperlink" Target="https://www.paypal.com/donate?token=b7G3oIVgTBlBnD5xW0Iz05oAoJh0T8h3aTPg71OLXX_gEIT3rCzUPA37ADUQbWqiQvlFIzesNXGr22ZY"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glaubensstimme.de/doku.php?id=autoren:d:draconites:judenspies" TargetMode="External"/><Relationship Id="rId11" Type="http://schemas.openxmlformats.org/officeDocument/2006/relationships/hyperlink" Target="https://www.alte-lieder.de/" TargetMode="External"/><Relationship Id="rId5" Type="http://schemas.openxmlformats.org/officeDocument/2006/relationships/image" Target="media/image2.jpg"/><Relationship Id="rId15" Type="http://schemas.openxmlformats.org/officeDocument/2006/relationships/hyperlink" Target="https://glaubensstimme.de/doku.php?id=autoren:l:lambs:lambs-jung_st_peter" TargetMode="External"/><Relationship Id="rId10" Type="http://schemas.openxmlformats.org/officeDocument/2006/relationships/hyperlink" Target="https://www.glaubensstimme.de/" TargetMode="External"/><Relationship Id="rId19" Type="http://schemas.openxmlformats.org/officeDocument/2006/relationships/fontTable" Target="fontTable.xml"/><Relationship Id="rId4" Type="http://schemas.openxmlformats.org/officeDocument/2006/relationships/image" Target="media/image1.jpg"/><Relationship Id="rId9" Type="http://schemas.openxmlformats.org/officeDocument/2006/relationships/hyperlink" Target="https://glaubensstimme.de/doku.php?id=autoren:d:draconites:cederbawm" TargetMode="External"/><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12</Pages>
  <Words>3650</Words>
  <Characters>22998</Characters>
  <Application>Microsoft Office Word</Application>
  <DocSecurity>0</DocSecurity>
  <Lines>191</Lines>
  <Paragraphs>53</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26595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Vom zarten Reiß des hohen Cederbawms</dc:title>
  <dc:subject/>
  <dc:creator>Draconites, Johannes</dc:creator>
  <cp:keywords/>
  <dc:description/>
  <cp:lastModifiedBy>webmaster@glaubensstimme.de</cp:lastModifiedBy>
  <cp:revision>3</cp:revision>
  <dcterms:created xsi:type="dcterms:W3CDTF">2021-11-21T15:29:00Z</dcterms:created>
  <dcterms:modified xsi:type="dcterms:W3CDTF">2021-11-21T19:19:00Z</dcterms:modified>
  <dc:language>de</dc:language>
</cp:coreProperties>
</file>